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AFA43" w14:textId="77777777" w:rsidR="00865367" w:rsidRPr="00865367" w:rsidRDefault="00865367" w:rsidP="00865367">
      <w:pPr>
        <w:rPr>
          <w:szCs w:val="18"/>
        </w:rPr>
      </w:pPr>
      <w:r w:rsidRPr="00865367">
        <w:rPr>
          <w:szCs w:val="18"/>
        </w:rPr>
        <w:t xml:space="preserve">Artikel 44b van de Mijnbouwwet biedt de mogelijkheid als een mijnbouwwerk in aanmerking komt voor geheel of gedeeltelijk hergebruik of verwijdering tezamen met andere mijnbouwwerken om de Minister een tijdelijke ontheffing te vragen van de verplichting tot het overleggen van een verwijderingsplan en de verplichting tot het verwijderen van het mijnbouwwerk. </w:t>
      </w:r>
    </w:p>
    <w:p w14:paraId="37EFBE6C" w14:textId="77777777" w:rsidR="00865367" w:rsidRPr="00865367" w:rsidRDefault="00865367" w:rsidP="00865367">
      <w:pPr>
        <w:rPr>
          <w:szCs w:val="18"/>
        </w:rPr>
      </w:pPr>
      <w:r w:rsidRPr="00865367">
        <w:rPr>
          <w:szCs w:val="18"/>
        </w:rPr>
        <w:t>De ontheffing ziet uitdrukkelijk niet op het vergunnen van het hergebruik zelf. Er wordt geen activiteit vergund onder een ontheffing. Wanneer de ontheffing wordt verleend, verleent de minister aan de houder van de vergunning slechts uitstel van het indienen van een verwijderingsplan en het verwijderen van het mijnbouwwerk.</w:t>
      </w:r>
    </w:p>
    <w:p w14:paraId="03690629" w14:textId="77777777" w:rsidR="00865367" w:rsidRPr="00865367" w:rsidRDefault="00865367" w:rsidP="00865367">
      <w:pPr>
        <w:rPr>
          <w:szCs w:val="18"/>
        </w:rPr>
      </w:pPr>
      <w:r w:rsidRPr="00865367">
        <w:rPr>
          <w:szCs w:val="18"/>
        </w:rPr>
        <w:t xml:space="preserve">Het “Format Ontheffing van de verplichting tot indienen van het verwijderingsplan en verwijderen van een mijnbouwwerk” adresseert een aantal specifieke onderwerpen die een verzoek om ontheffing moet bevatten. </w:t>
      </w:r>
    </w:p>
    <w:p w14:paraId="6F1E0CF6" w14:textId="77777777" w:rsidR="00865367" w:rsidRPr="00865367" w:rsidRDefault="00865367" w:rsidP="00865367">
      <w:pPr>
        <w:rPr>
          <w:szCs w:val="18"/>
        </w:rPr>
      </w:pPr>
    </w:p>
    <w:p w14:paraId="047907E1" w14:textId="77777777" w:rsidR="00865367" w:rsidRDefault="00865367" w:rsidP="00865367">
      <w:pPr>
        <w:rPr>
          <w:szCs w:val="18"/>
        </w:rPr>
      </w:pPr>
      <w:r w:rsidRPr="00865367">
        <w:rPr>
          <w:szCs w:val="18"/>
        </w:rPr>
        <w:t>Indien er sprake is van bedrijfsvertrouwelijke gegevens kunnen deze gegevens in een aparte bijlage met dit format meegezonden worden</w:t>
      </w:r>
    </w:p>
    <w:p w14:paraId="041EF4A5" w14:textId="17D56FD5" w:rsidR="00CE47A0" w:rsidRDefault="00CE47A0" w:rsidP="00CE47A0">
      <w:pPr>
        <w:rPr>
          <w:szCs w:val="18"/>
        </w:rPr>
      </w:pPr>
    </w:p>
    <w:p w14:paraId="24926F75" w14:textId="77777777" w:rsidR="00865367" w:rsidRDefault="00865367">
      <w:pPr>
        <w:spacing w:line="240" w:lineRule="auto"/>
        <w:rPr>
          <w:b/>
          <w:bCs/>
          <w:sz w:val="20"/>
          <w:szCs w:val="20"/>
        </w:rPr>
      </w:pPr>
      <w:r>
        <w:rPr>
          <w:b/>
          <w:bCs/>
          <w:sz w:val="20"/>
          <w:szCs w:val="20"/>
        </w:rPr>
        <w:br w:type="page"/>
      </w:r>
    </w:p>
    <w:p w14:paraId="6FD65B5F" w14:textId="77777777" w:rsidR="00C403DE" w:rsidRDefault="00C403DE" w:rsidP="00C403DE">
      <w:pPr>
        <w:spacing w:after="160" w:line="256" w:lineRule="auto"/>
        <w:rPr>
          <w:rFonts w:eastAsia="Calibri"/>
          <w:b/>
          <w:bCs/>
          <w:sz w:val="20"/>
          <w:szCs w:val="20"/>
          <w:lang w:eastAsia="en-US"/>
        </w:rPr>
      </w:pPr>
      <w:r w:rsidRPr="00995A99">
        <w:rPr>
          <w:rFonts w:eastAsia="Calibri"/>
          <w:b/>
          <w:bCs/>
          <w:sz w:val="20"/>
          <w:szCs w:val="20"/>
          <w:lang w:eastAsia="en-US"/>
        </w:rPr>
        <w:lastRenderedPageBreak/>
        <w:t>Aanvraag voor ontheffing van de verplichting tot indienen van het verwijderingsplan en het verwijderen van een mijnbouwwerk</w:t>
      </w:r>
    </w:p>
    <w:p w14:paraId="3748DA76" w14:textId="77777777" w:rsidR="00CE47A0" w:rsidRDefault="00CE47A0" w:rsidP="00CE47A0">
      <w:pPr>
        <w:spacing w:line="240" w:lineRule="auto"/>
        <w:rPr>
          <w:b/>
          <w:bCs/>
          <w:szCs w:val="18"/>
          <w:u w:val="single"/>
        </w:rPr>
      </w:pPr>
    </w:p>
    <w:p w14:paraId="7C91812E" w14:textId="77777777" w:rsidR="00CE47A0" w:rsidRDefault="00CE47A0" w:rsidP="00CE47A0">
      <w:pPr>
        <w:spacing w:line="240" w:lineRule="auto"/>
        <w:rPr>
          <w:b/>
          <w:bCs/>
          <w:szCs w:val="18"/>
          <w:u w:val="single"/>
        </w:rPr>
      </w:pPr>
    </w:p>
    <w:p w14:paraId="357B8559" w14:textId="7A5DD3C1" w:rsidR="00CE47A0" w:rsidRDefault="00CE47A0" w:rsidP="00CE47A0">
      <w:pPr>
        <w:spacing w:line="240" w:lineRule="auto"/>
        <w:rPr>
          <w:b/>
          <w:bCs/>
          <w:szCs w:val="18"/>
          <w:u w:val="single"/>
        </w:rPr>
      </w:pPr>
      <w:r w:rsidRPr="008C75F7">
        <w:rPr>
          <w:b/>
          <w:bCs/>
          <w:szCs w:val="18"/>
          <w:u w:val="single"/>
        </w:rPr>
        <w:t>Naam en contactgegevens vergunninghouder</w:t>
      </w:r>
    </w:p>
    <w:p w14:paraId="5EB77C39" w14:textId="77777777" w:rsidR="00CE47A0" w:rsidRPr="008C75F7" w:rsidRDefault="00CE47A0" w:rsidP="00CE47A0">
      <w:pPr>
        <w:spacing w:line="240" w:lineRule="auto"/>
        <w:rPr>
          <w:b/>
          <w:bCs/>
          <w:szCs w:val="18"/>
          <w:u w:val="single"/>
        </w:rPr>
      </w:pPr>
    </w:p>
    <w:p w14:paraId="40258F31" w14:textId="19550B5E" w:rsidR="00CE47A0" w:rsidRPr="008C75F7" w:rsidRDefault="00CE47A0" w:rsidP="00CE47A0">
      <w:pPr>
        <w:spacing w:line="240" w:lineRule="auto"/>
        <w:rPr>
          <w:szCs w:val="18"/>
        </w:rPr>
      </w:pPr>
      <w:bookmarkStart w:id="0" w:name="_Hlk91603212"/>
      <w:r w:rsidRPr="008C75F7">
        <w:rPr>
          <w:szCs w:val="18"/>
        </w:rPr>
        <w:t>………………………………………………………………………………………………………………………………………………………………………………………………………………………………………………………………………………………………………………………………………………………………………………………………………………</w:t>
      </w:r>
      <w:r w:rsidR="00D57BC8">
        <w:rPr>
          <w:szCs w:val="18"/>
        </w:rPr>
        <w:t>………</w:t>
      </w:r>
    </w:p>
    <w:p w14:paraId="7BF327A2" w14:textId="77777777" w:rsidR="00CE47A0" w:rsidRDefault="00CE47A0" w:rsidP="00CE47A0">
      <w:pPr>
        <w:rPr>
          <w:b/>
          <w:bCs/>
        </w:rPr>
      </w:pPr>
    </w:p>
    <w:bookmarkEnd w:id="0"/>
    <w:p w14:paraId="3A447414" w14:textId="77777777" w:rsidR="00CE47A0" w:rsidRPr="00007C79" w:rsidRDefault="00CE47A0" w:rsidP="00CE47A0">
      <w:pPr>
        <w:rPr>
          <w:b/>
          <w:bCs/>
          <w:u w:val="single"/>
        </w:rPr>
      </w:pPr>
      <w:r w:rsidRPr="00007C79">
        <w:rPr>
          <w:b/>
          <w:bCs/>
          <w:u w:val="single"/>
        </w:rPr>
        <w:t xml:space="preserve">Vigerende vergunningen </w:t>
      </w:r>
    </w:p>
    <w:p w14:paraId="6F25F16A" w14:textId="64D2684B" w:rsidR="00CE47A0" w:rsidRDefault="00CE47A0" w:rsidP="00CE47A0">
      <w:r w:rsidRPr="00865367">
        <w:t xml:space="preserve">(winningsvergunning, instemming met winningsplan, (mijnbouw)milieuvergunningen, omgevingsvergunning etc.). </w:t>
      </w:r>
    </w:p>
    <w:p w14:paraId="76F7EC7F" w14:textId="77777777" w:rsidR="00AC4538" w:rsidRPr="00865367" w:rsidRDefault="00AC4538" w:rsidP="00CE47A0"/>
    <w:p w14:paraId="1DAB5AA8" w14:textId="77777777" w:rsidR="00CE47A0" w:rsidRPr="00007C79" w:rsidRDefault="00CE47A0" w:rsidP="00CE47A0">
      <w:r w:rsidRPr="00007C79">
        <w:t>Besluit toevoegen is niet nodig, graag verwijzen naar kenmerk</w:t>
      </w:r>
    </w:p>
    <w:p w14:paraId="51C1AF47" w14:textId="77777777" w:rsidR="00CE47A0" w:rsidRDefault="00CE47A0" w:rsidP="00CE47A0">
      <w:pPr>
        <w:spacing w:line="240" w:lineRule="auto"/>
        <w:rPr>
          <w:szCs w:val="18"/>
        </w:rPr>
      </w:pPr>
    </w:p>
    <w:p w14:paraId="6368AB37" w14:textId="11ED0051" w:rsidR="00CE47A0" w:rsidRDefault="00CE47A0" w:rsidP="00CE47A0">
      <w:pPr>
        <w:rPr>
          <w:szCs w:val="18"/>
        </w:rPr>
      </w:pPr>
      <w:bookmarkStart w:id="1" w:name="_Hlk91603360"/>
      <w:bookmarkStart w:id="2" w:name="_Hlk115941187"/>
      <w:r w:rsidRPr="00007C79">
        <w:rPr>
          <w:szCs w:val="18"/>
        </w:rPr>
        <w:t>………………………………………………………………………………………………………………………………………………………………………………………………………………………………………………………………………………………………………………………………………………………………………………………………………………</w:t>
      </w:r>
      <w:r>
        <w:rPr>
          <w:szCs w:val="18"/>
        </w:rPr>
        <w:t>……</w:t>
      </w:r>
      <w:bookmarkEnd w:id="1"/>
      <w:r w:rsidRPr="00007C79">
        <w:rPr>
          <w:szCs w:val="18"/>
        </w:rPr>
        <w:t>…</w:t>
      </w:r>
      <w:bookmarkStart w:id="3" w:name="_Hlk115942843"/>
      <w:r w:rsidRPr="00007C79">
        <w:rPr>
          <w:szCs w:val="18"/>
        </w:rPr>
        <w:t>……………………………………………………………………………………………………………………………………………………………………………………………………………………………………………………………………………………………………………………………………………………………………………………………………………</w:t>
      </w:r>
      <w:r>
        <w:rPr>
          <w:szCs w:val="18"/>
        </w:rPr>
        <w:t>…………</w:t>
      </w:r>
    </w:p>
    <w:bookmarkEnd w:id="2"/>
    <w:bookmarkEnd w:id="3"/>
    <w:p w14:paraId="4C31D866" w14:textId="509FDF40" w:rsidR="00CE47A0" w:rsidRDefault="00CE47A0" w:rsidP="00CE47A0">
      <w:pPr>
        <w:rPr>
          <w:szCs w:val="18"/>
        </w:rPr>
      </w:pPr>
    </w:p>
    <w:p w14:paraId="112003BE" w14:textId="42819E77" w:rsidR="00C403DE" w:rsidRDefault="00C403DE" w:rsidP="00C403DE">
      <w:pPr>
        <w:spacing w:line="240" w:lineRule="auto"/>
        <w:rPr>
          <w:b/>
          <w:bCs/>
          <w:szCs w:val="18"/>
          <w:u w:val="single"/>
        </w:rPr>
      </w:pPr>
      <w:r w:rsidRPr="00C403DE">
        <w:rPr>
          <w:b/>
          <w:bCs/>
          <w:szCs w:val="18"/>
          <w:u w:val="single"/>
        </w:rPr>
        <w:t>Publieksvriendelijke samenvatting</w:t>
      </w:r>
    </w:p>
    <w:p w14:paraId="01A905B7" w14:textId="77777777" w:rsidR="00C403DE" w:rsidRPr="00C403DE" w:rsidRDefault="00C403DE" w:rsidP="00C403DE">
      <w:pPr>
        <w:spacing w:line="240" w:lineRule="auto"/>
        <w:rPr>
          <w:b/>
          <w:bCs/>
          <w:szCs w:val="18"/>
          <w:u w:val="single"/>
        </w:rPr>
      </w:pPr>
    </w:p>
    <w:p w14:paraId="143C4766" w14:textId="77777777" w:rsidR="00C403DE" w:rsidRPr="00C403DE" w:rsidRDefault="00C403DE" w:rsidP="00C403DE">
      <w:pPr>
        <w:spacing w:line="240" w:lineRule="auto"/>
        <w:rPr>
          <w:szCs w:val="18"/>
        </w:rPr>
      </w:pPr>
      <w:r w:rsidRPr="00C403DE">
        <w:rPr>
          <w:szCs w:val="18"/>
        </w:rPr>
        <w:t>De samenvatting bevat in elk geval:</w:t>
      </w:r>
    </w:p>
    <w:p w14:paraId="678BD072" w14:textId="77777777" w:rsidR="00C403DE" w:rsidRPr="00C403DE" w:rsidRDefault="00C403DE" w:rsidP="00C403DE">
      <w:pPr>
        <w:spacing w:line="240" w:lineRule="auto"/>
        <w:rPr>
          <w:szCs w:val="18"/>
        </w:rPr>
      </w:pPr>
      <w:r w:rsidRPr="00C403DE">
        <w:rPr>
          <w:szCs w:val="18"/>
        </w:rPr>
        <w:t>1.</w:t>
      </w:r>
      <w:r w:rsidRPr="00C403DE">
        <w:rPr>
          <w:szCs w:val="18"/>
        </w:rPr>
        <w:tab/>
        <w:t>Voor welk mijnbouwwerk de ontheffing wordt aangevraagd</w:t>
      </w:r>
    </w:p>
    <w:p w14:paraId="79C88EAF" w14:textId="77777777" w:rsidR="00C403DE" w:rsidRPr="00C403DE" w:rsidRDefault="00C403DE" w:rsidP="00C403DE">
      <w:pPr>
        <w:spacing w:line="240" w:lineRule="auto"/>
        <w:rPr>
          <w:szCs w:val="18"/>
        </w:rPr>
      </w:pPr>
      <w:r w:rsidRPr="00C403DE">
        <w:rPr>
          <w:szCs w:val="18"/>
        </w:rPr>
        <w:t>2.</w:t>
      </w:r>
      <w:r w:rsidRPr="00C403DE">
        <w:rPr>
          <w:szCs w:val="18"/>
        </w:rPr>
        <w:tab/>
        <w:t>Locatie van het mijnbouwwerk</w:t>
      </w:r>
    </w:p>
    <w:p w14:paraId="1E16D7A5" w14:textId="77777777" w:rsidR="00C403DE" w:rsidRPr="00C403DE" w:rsidRDefault="00C403DE" w:rsidP="00C403DE">
      <w:pPr>
        <w:spacing w:line="240" w:lineRule="auto"/>
        <w:rPr>
          <w:szCs w:val="18"/>
        </w:rPr>
      </w:pPr>
      <w:r w:rsidRPr="00C403DE">
        <w:rPr>
          <w:szCs w:val="18"/>
        </w:rPr>
        <w:t>3.</w:t>
      </w:r>
      <w:r w:rsidRPr="00C403DE">
        <w:rPr>
          <w:szCs w:val="18"/>
        </w:rPr>
        <w:tab/>
        <w:t>Duur van de ontheffing</w:t>
      </w:r>
    </w:p>
    <w:p w14:paraId="6D5BA962" w14:textId="77777777" w:rsidR="00C403DE" w:rsidRPr="00C403DE" w:rsidRDefault="00C403DE" w:rsidP="00C403DE">
      <w:pPr>
        <w:spacing w:line="240" w:lineRule="auto"/>
        <w:rPr>
          <w:szCs w:val="18"/>
        </w:rPr>
      </w:pPr>
      <w:r w:rsidRPr="00C403DE">
        <w:rPr>
          <w:szCs w:val="18"/>
        </w:rPr>
        <w:t>4.</w:t>
      </w:r>
      <w:r w:rsidRPr="00C403DE">
        <w:rPr>
          <w:szCs w:val="18"/>
        </w:rPr>
        <w:tab/>
        <w:t xml:space="preserve">De reden van aanvragen van de ontheffing </w:t>
      </w:r>
    </w:p>
    <w:p w14:paraId="44703363" w14:textId="77777777" w:rsidR="00C403DE" w:rsidRDefault="00C403DE" w:rsidP="00C403DE">
      <w:pPr>
        <w:spacing w:line="240" w:lineRule="auto"/>
        <w:rPr>
          <w:szCs w:val="18"/>
        </w:rPr>
      </w:pPr>
      <w:r w:rsidRPr="00C403DE">
        <w:rPr>
          <w:szCs w:val="18"/>
        </w:rPr>
        <w:t>5.</w:t>
      </w:r>
      <w:r w:rsidRPr="00C403DE">
        <w:rPr>
          <w:szCs w:val="18"/>
        </w:rPr>
        <w:tab/>
        <w:t>De wijze van informeren van de directe omgeving gedurende de ontheffing</w:t>
      </w:r>
    </w:p>
    <w:p w14:paraId="54EBF2A1" w14:textId="77777777" w:rsidR="00C403DE" w:rsidRDefault="00C403DE" w:rsidP="00C403DE">
      <w:pPr>
        <w:spacing w:line="240" w:lineRule="auto"/>
        <w:rPr>
          <w:szCs w:val="18"/>
        </w:rPr>
      </w:pPr>
    </w:p>
    <w:p w14:paraId="4E09413D" w14:textId="0AAE5100" w:rsidR="00757E80" w:rsidRDefault="00C403DE" w:rsidP="00D57BC8">
      <w:pPr>
        <w:rPr>
          <w:b/>
          <w:bCs/>
          <w:szCs w:val="18"/>
          <w:u w:val="single"/>
        </w:rPr>
      </w:pPr>
      <w:bookmarkStart w:id="4" w:name="_Hlk115942661"/>
      <w:bookmarkStart w:id="5" w:name="_Hlk115942854"/>
      <w:r w:rsidRPr="00007C79">
        <w:rPr>
          <w:szCs w:val="18"/>
        </w:rPr>
        <w:t>………………………………………………………………………………………………………………………………………………………………………………………………………………………………………………………………………………………………………………………………………………………………………………………………………………</w:t>
      </w:r>
      <w:r>
        <w:rPr>
          <w:szCs w:val="18"/>
        </w:rPr>
        <w:t>……</w:t>
      </w:r>
      <w:r w:rsidRPr="00007C79">
        <w:rPr>
          <w:szCs w:val="18"/>
        </w:rPr>
        <w:t>………………………………………………………………………………………………………………………………………………………………………………………………………………………………………………………………………………………………………………………………………………………………………………………………………………</w:t>
      </w:r>
      <w:r>
        <w:rPr>
          <w:szCs w:val="18"/>
        </w:rPr>
        <w:t>…………</w:t>
      </w:r>
      <w:r w:rsidRPr="00007C79">
        <w:rPr>
          <w:szCs w:val="18"/>
        </w:rPr>
        <w:t>………………………………………………………………………………………………………………………………………………………………………………………………………………………………………………………………………………………………………………………………………………………………………………………………………………</w:t>
      </w:r>
      <w:r>
        <w:rPr>
          <w:szCs w:val="18"/>
        </w:rPr>
        <w:t>……</w:t>
      </w:r>
      <w:r w:rsidRPr="00007C79">
        <w:rPr>
          <w:szCs w:val="18"/>
        </w:rPr>
        <w:t>………………………………………………………………………………………………………………………………………………………………………………………………………………………………………………………………………………………………………………………………………………………………………………………………………………</w:t>
      </w:r>
      <w:r>
        <w:rPr>
          <w:szCs w:val="18"/>
        </w:rPr>
        <w:t>…………</w:t>
      </w:r>
      <w:r w:rsidR="00D57BC8" w:rsidRPr="00007C79">
        <w:rPr>
          <w:szCs w:val="18"/>
        </w:rPr>
        <w:t>………………………………………………………………………………………………………………………………</w:t>
      </w:r>
      <w:r w:rsidR="00D57BC8">
        <w:rPr>
          <w:szCs w:val="18"/>
        </w:rPr>
        <w:t>……</w:t>
      </w:r>
      <w:r w:rsidR="00D57BC8" w:rsidRPr="00007C79">
        <w:rPr>
          <w:szCs w:val="18"/>
        </w:rPr>
        <w:t>………………………………………………………………………………………………………………………………………………………………………………………………………………………………………………………………………………………………………………………………………………………………………………………………………………</w:t>
      </w:r>
      <w:r w:rsidR="00D57BC8">
        <w:rPr>
          <w:szCs w:val="18"/>
        </w:rPr>
        <w:t>…………</w:t>
      </w:r>
      <w:r w:rsidR="00D57BC8" w:rsidRPr="00007C79">
        <w:rPr>
          <w:szCs w:val="18"/>
        </w:rPr>
        <w:t>………………………………………………………………………………………………………………………………</w:t>
      </w:r>
      <w:r w:rsidR="00D57BC8">
        <w:rPr>
          <w:szCs w:val="18"/>
        </w:rPr>
        <w:t>……</w:t>
      </w:r>
      <w:r w:rsidR="00D57BC8" w:rsidRPr="00007C79">
        <w:rPr>
          <w:szCs w:val="18"/>
        </w:rPr>
        <w:t>…………………………………………………………………………………………………………………………………………</w:t>
      </w:r>
      <w:bookmarkEnd w:id="5"/>
      <w:r w:rsidR="00D57BC8" w:rsidRPr="00007C79">
        <w:rPr>
          <w:szCs w:val="18"/>
        </w:rPr>
        <w:t>……………………………………………………………………………………………………………………………………………………………………………………………………………………………………………………………………</w:t>
      </w:r>
      <w:r w:rsidR="00D57BC8">
        <w:rPr>
          <w:szCs w:val="18"/>
        </w:rPr>
        <w:t>…………</w:t>
      </w:r>
      <w:r w:rsidR="00D57BC8">
        <w:rPr>
          <w:szCs w:val="18"/>
        </w:rPr>
        <w:t>………………………………………………………………………………………………………………………………………</w:t>
      </w:r>
      <w:r w:rsidR="00865367" w:rsidRPr="00C403DE">
        <w:rPr>
          <w:szCs w:val="18"/>
        </w:rPr>
        <w:br w:type="page"/>
      </w:r>
      <w:bookmarkEnd w:id="4"/>
      <w:r w:rsidR="00757E80" w:rsidRPr="00C403DE">
        <w:rPr>
          <w:b/>
          <w:bCs/>
          <w:szCs w:val="18"/>
          <w:u w:val="single"/>
        </w:rPr>
        <w:lastRenderedPageBreak/>
        <w:t>Inleiding</w:t>
      </w:r>
    </w:p>
    <w:p w14:paraId="5418A737" w14:textId="77777777" w:rsidR="00757E80" w:rsidRDefault="00757E80" w:rsidP="00757E80">
      <w:pPr>
        <w:spacing w:line="240" w:lineRule="auto"/>
        <w:rPr>
          <w:b/>
          <w:bCs/>
          <w:szCs w:val="18"/>
          <w:u w:val="single"/>
        </w:rPr>
      </w:pPr>
    </w:p>
    <w:p w14:paraId="50D3B93A" w14:textId="77777777" w:rsidR="00757E80" w:rsidRPr="00995A99" w:rsidRDefault="00757E80" w:rsidP="00757E80">
      <w:pPr>
        <w:numPr>
          <w:ilvl w:val="0"/>
          <w:numId w:val="20"/>
        </w:numPr>
        <w:spacing w:after="160" w:line="256" w:lineRule="auto"/>
        <w:ind w:left="709" w:hanging="709"/>
        <w:contextualSpacing/>
        <w:rPr>
          <w:rFonts w:eastAsia="Calibri"/>
          <w:b/>
          <w:bCs/>
          <w:szCs w:val="18"/>
          <w:u w:val="single"/>
          <w:lang w:eastAsia="en-US"/>
        </w:rPr>
      </w:pPr>
      <w:r w:rsidRPr="004E71B6">
        <w:rPr>
          <w:rFonts w:eastAsia="Calibri" w:cs="Calibri"/>
          <w:szCs w:val="18"/>
        </w:rPr>
        <w:t xml:space="preserve">Beschrijf de naam, locatie (door middel van kadastrale aanduiding </w:t>
      </w:r>
      <w:r>
        <w:rPr>
          <w:rFonts w:eastAsia="Calibri" w:cs="Calibri"/>
          <w:szCs w:val="18"/>
        </w:rPr>
        <w:t>en</w:t>
      </w:r>
      <w:r w:rsidRPr="004E71B6">
        <w:rPr>
          <w:rFonts w:eastAsia="Calibri" w:cs="Calibri"/>
          <w:szCs w:val="18"/>
        </w:rPr>
        <w:t xml:space="preserve"> coördinaten), aard en functie van het betrokken mijnbouwwerk en voeg een kaart bij als overzicht en vermeld</w:t>
      </w:r>
      <w:r>
        <w:rPr>
          <w:rFonts w:eastAsia="Calibri" w:cs="Calibri"/>
          <w:szCs w:val="18"/>
        </w:rPr>
        <w:t>:</w:t>
      </w:r>
    </w:p>
    <w:p w14:paraId="6575D483" w14:textId="77777777" w:rsidR="00757E80" w:rsidRDefault="00757E80" w:rsidP="00757E80">
      <w:pPr>
        <w:numPr>
          <w:ilvl w:val="0"/>
          <w:numId w:val="21"/>
        </w:numPr>
        <w:spacing w:after="160" w:line="256" w:lineRule="auto"/>
        <w:contextualSpacing/>
        <w:rPr>
          <w:rFonts w:eastAsia="Calibri"/>
          <w:szCs w:val="18"/>
          <w:lang w:eastAsia="en-US"/>
        </w:rPr>
      </w:pPr>
      <w:r w:rsidRPr="00995A99">
        <w:rPr>
          <w:rFonts w:eastAsia="Calibri"/>
          <w:szCs w:val="18"/>
          <w:lang w:eastAsia="en-US"/>
        </w:rPr>
        <w:t>de put</w:t>
      </w:r>
      <w:r>
        <w:rPr>
          <w:rFonts w:eastAsia="Calibri"/>
          <w:szCs w:val="18"/>
          <w:lang w:eastAsia="en-US"/>
        </w:rPr>
        <w:t>(</w:t>
      </w:r>
      <w:r w:rsidRPr="00995A99">
        <w:rPr>
          <w:rFonts w:eastAsia="Calibri"/>
          <w:szCs w:val="18"/>
          <w:lang w:eastAsia="en-US"/>
        </w:rPr>
        <w:t>ten</w:t>
      </w:r>
      <w:r>
        <w:rPr>
          <w:rFonts w:eastAsia="Calibri"/>
          <w:szCs w:val="18"/>
          <w:lang w:eastAsia="en-US"/>
        </w:rPr>
        <w:t>)</w:t>
      </w:r>
      <w:r w:rsidRPr="00995A99">
        <w:rPr>
          <w:rFonts w:eastAsia="Calibri"/>
          <w:szCs w:val="18"/>
          <w:lang w:eastAsia="en-US"/>
        </w:rPr>
        <w:t>;</w:t>
      </w:r>
    </w:p>
    <w:p w14:paraId="74669BC0" w14:textId="77777777" w:rsidR="00757E80" w:rsidRPr="00995A99" w:rsidRDefault="00757E80" w:rsidP="00757E80">
      <w:pPr>
        <w:numPr>
          <w:ilvl w:val="0"/>
          <w:numId w:val="21"/>
        </w:numPr>
        <w:spacing w:after="160" w:line="256" w:lineRule="auto"/>
        <w:contextualSpacing/>
        <w:rPr>
          <w:rFonts w:eastAsia="Calibri"/>
          <w:szCs w:val="18"/>
          <w:lang w:eastAsia="en-US"/>
        </w:rPr>
      </w:pPr>
      <w:r>
        <w:rPr>
          <w:rFonts w:eastAsia="Calibri"/>
          <w:szCs w:val="18"/>
          <w:lang w:eastAsia="en-US"/>
        </w:rPr>
        <w:t>de holruimte(s);</w:t>
      </w:r>
    </w:p>
    <w:p w14:paraId="1F71FFC0" w14:textId="77777777" w:rsidR="00757E80" w:rsidRPr="00995A99" w:rsidRDefault="00757E80" w:rsidP="00757E80">
      <w:pPr>
        <w:numPr>
          <w:ilvl w:val="0"/>
          <w:numId w:val="21"/>
        </w:numPr>
        <w:spacing w:after="160" w:line="256" w:lineRule="auto"/>
        <w:contextualSpacing/>
        <w:rPr>
          <w:rFonts w:eastAsia="Calibri"/>
          <w:szCs w:val="18"/>
          <w:lang w:eastAsia="en-US"/>
        </w:rPr>
      </w:pPr>
      <w:r w:rsidRPr="00995A99">
        <w:rPr>
          <w:rFonts w:eastAsia="Calibri"/>
          <w:szCs w:val="18"/>
          <w:lang w:eastAsia="en-US"/>
        </w:rPr>
        <w:t>de winningsinstallatie(s)</w:t>
      </w:r>
      <w:r>
        <w:rPr>
          <w:rFonts w:eastAsia="Calibri"/>
          <w:szCs w:val="18"/>
          <w:lang w:eastAsia="en-US"/>
        </w:rPr>
        <w:t>/mijnbouwwerk</w:t>
      </w:r>
    </w:p>
    <w:p w14:paraId="736D2AE9" w14:textId="77777777" w:rsidR="00757E80" w:rsidRPr="00995A99" w:rsidRDefault="00757E80" w:rsidP="00757E80">
      <w:pPr>
        <w:spacing w:after="160" w:line="256" w:lineRule="auto"/>
        <w:ind w:left="1440"/>
        <w:contextualSpacing/>
        <w:rPr>
          <w:rFonts w:eastAsia="Calibri"/>
          <w:szCs w:val="18"/>
          <w:lang w:eastAsia="en-US"/>
        </w:rPr>
      </w:pPr>
    </w:p>
    <w:p w14:paraId="3E141565" w14:textId="77777777" w:rsidR="00757E80" w:rsidRPr="00995A99" w:rsidRDefault="00757E80" w:rsidP="00757E80">
      <w:pPr>
        <w:spacing w:after="160" w:line="256" w:lineRule="auto"/>
        <w:contextualSpacing/>
        <w:rPr>
          <w:rFonts w:eastAsia="Calibri"/>
          <w:szCs w:val="18"/>
          <w:lang w:eastAsia="en-US"/>
        </w:rPr>
      </w:pPr>
      <w:r w:rsidRPr="00995A99">
        <w:rPr>
          <w:rFonts w:eastAsia="Calibri"/>
          <w:szCs w:val="18"/>
          <w:lang w:eastAsia="en-US"/>
        </w:rPr>
        <w:t>…………………………………………………………………………………………………………………………………………………………………………………………………………………………………………………………………………………………………………………………………………………………………………</w:t>
      </w:r>
      <w:r>
        <w:rPr>
          <w:rFonts w:eastAsia="Calibri"/>
          <w:szCs w:val="18"/>
          <w:lang w:eastAsia="en-US"/>
        </w:rPr>
        <w:t>……………………………………………</w:t>
      </w:r>
    </w:p>
    <w:p w14:paraId="23859B23" w14:textId="77777777" w:rsidR="00757E80" w:rsidRDefault="00757E80" w:rsidP="00757E80">
      <w:pPr>
        <w:spacing w:line="240" w:lineRule="auto"/>
        <w:rPr>
          <w:b/>
          <w:bCs/>
          <w:szCs w:val="18"/>
          <w:u w:val="single"/>
        </w:rPr>
      </w:pPr>
    </w:p>
    <w:p w14:paraId="579D4037" w14:textId="77777777" w:rsidR="00757E80" w:rsidRPr="00995A99" w:rsidRDefault="00757E80" w:rsidP="00757E80">
      <w:pPr>
        <w:numPr>
          <w:ilvl w:val="0"/>
          <w:numId w:val="20"/>
        </w:numPr>
        <w:spacing w:after="160" w:line="256" w:lineRule="auto"/>
        <w:ind w:left="709" w:hanging="709"/>
        <w:contextualSpacing/>
        <w:rPr>
          <w:rFonts w:eastAsia="Calibri"/>
          <w:szCs w:val="18"/>
          <w:lang w:eastAsia="en-US"/>
        </w:rPr>
      </w:pPr>
      <w:r w:rsidRPr="00995A99">
        <w:rPr>
          <w:rFonts w:eastAsia="Calibri"/>
          <w:szCs w:val="18"/>
          <w:lang w:eastAsia="en-US"/>
        </w:rPr>
        <w:t>Betreft het een verlenging van een reeds verleende ontheffing? Zo ja, vermeld de datum en het kenmerk van de ontheffing. Geef een onderbouwing waarom een verlenging van de ontheffing nodig is.</w:t>
      </w:r>
    </w:p>
    <w:p w14:paraId="46B56827" w14:textId="77777777" w:rsidR="00757E80" w:rsidRPr="00995A99" w:rsidRDefault="00757E80" w:rsidP="00757E80">
      <w:pPr>
        <w:spacing w:after="160" w:line="256" w:lineRule="auto"/>
        <w:ind w:left="720"/>
        <w:contextualSpacing/>
        <w:rPr>
          <w:rFonts w:eastAsia="Calibri"/>
          <w:szCs w:val="18"/>
          <w:lang w:eastAsia="en-US"/>
        </w:rPr>
      </w:pPr>
    </w:p>
    <w:p w14:paraId="386988C5" w14:textId="77777777" w:rsidR="00757E80" w:rsidRPr="00995A99" w:rsidRDefault="00757E80" w:rsidP="00757E80">
      <w:pPr>
        <w:spacing w:after="160" w:line="256" w:lineRule="auto"/>
        <w:contextualSpacing/>
        <w:rPr>
          <w:rFonts w:eastAsia="Calibri"/>
          <w:szCs w:val="18"/>
          <w:lang w:eastAsia="en-US"/>
        </w:rPr>
      </w:pPr>
      <w:r w:rsidRPr="00995A99">
        <w:rPr>
          <w:rFonts w:eastAsia="Calibri"/>
          <w:szCs w:val="18"/>
          <w:lang w:eastAsia="en-US"/>
        </w:rPr>
        <w:t>…………………………………………………………………………………………………………………………………………………………………………………………………………………………………………………………………………………………………………………………………………………………………………</w:t>
      </w:r>
      <w:r>
        <w:rPr>
          <w:rFonts w:eastAsia="Calibri"/>
          <w:szCs w:val="18"/>
          <w:lang w:eastAsia="en-US"/>
        </w:rPr>
        <w:t>……………………………………………</w:t>
      </w:r>
    </w:p>
    <w:p w14:paraId="43B0B6EC" w14:textId="77777777" w:rsidR="00757E80" w:rsidRDefault="00757E80" w:rsidP="00757E80">
      <w:pPr>
        <w:spacing w:line="240" w:lineRule="auto"/>
        <w:rPr>
          <w:b/>
          <w:bCs/>
          <w:szCs w:val="18"/>
          <w:u w:val="single"/>
        </w:rPr>
      </w:pPr>
    </w:p>
    <w:p w14:paraId="6D664EE7" w14:textId="77777777" w:rsidR="00757E80" w:rsidRPr="00995A99" w:rsidRDefault="00757E80" w:rsidP="00757E80">
      <w:pPr>
        <w:numPr>
          <w:ilvl w:val="0"/>
          <w:numId w:val="20"/>
        </w:numPr>
        <w:spacing w:after="160" w:line="256" w:lineRule="auto"/>
        <w:ind w:left="709" w:hanging="709"/>
        <w:contextualSpacing/>
        <w:rPr>
          <w:rFonts w:eastAsia="Calibri"/>
          <w:szCs w:val="18"/>
          <w:lang w:eastAsia="en-US"/>
        </w:rPr>
      </w:pPr>
      <w:bookmarkStart w:id="6" w:name="_Hlk115942521"/>
      <w:r>
        <w:rPr>
          <w:rFonts w:eastAsia="Calibri"/>
          <w:szCs w:val="18"/>
          <w:lang w:eastAsia="en-US"/>
        </w:rPr>
        <w:t>Vanaf welke datum is het mijnbouwwerk buiten werking gesteld?</w:t>
      </w:r>
    </w:p>
    <w:p w14:paraId="08EDE596" w14:textId="77777777" w:rsidR="00757E80" w:rsidRPr="00995A99" w:rsidRDefault="00757E80" w:rsidP="00757E80">
      <w:pPr>
        <w:spacing w:after="160" w:line="256" w:lineRule="auto"/>
        <w:ind w:left="720"/>
        <w:contextualSpacing/>
        <w:rPr>
          <w:rFonts w:eastAsia="Calibri"/>
          <w:szCs w:val="18"/>
          <w:lang w:eastAsia="en-US"/>
        </w:rPr>
      </w:pPr>
    </w:p>
    <w:p w14:paraId="298D7419" w14:textId="77777777" w:rsidR="00757E80" w:rsidRPr="00995A99" w:rsidRDefault="00757E80" w:rsidP="00757E80">
      <w:pPr>
        <w:spacing w:after="160" w:line="256" w:lineRule="auto"/>
        <w:contextualSpacing/>
        <w:rPr>
          <w:rFonts w:eastAsia="Calibri"/>
          <w:szCs w:val="18"/>
          <w:lang w:eastAsia="en-US"/>
        </w:rPr>
      </w:pPr>
      <w:r w:rsidRPr="00995A99">
        <w:rPr>
          <w:rFonts w:eastAsia="Calibri"/>
          <w:szCs w:val="18"/>
          <w:lang w:eastAsia="en-US"/>
        </w:rPr>
        <w:t>…………………………………………………………………………………………………………………………………………………………………………………………………………………………………………………………………………………………………………………………………………………………………………</w:t>
      </w:r>
      <w:r>
        <w:rPr>
          <w:rFonts w:eastAsia="Calibri"/>
          <w:szCs w:val="18"/>
          <w:lang w:eastAsia="en-US"/>
        </w:rPr>
        <w:t>……………………………………………</w:t>
      </w:r>
    </w:p>
    <w:bookmarkEnd w:id="6"/>
    <w:p w14:paraId="32ABBD4C" w14:textId="77777777" w:rsidR="00757E80" w:rsidRDefault="00757E80" w:rsidP="00757E80">
      <w:pPr>
        <w:spacing w:line="240" w:lineRule="auto"/>
        <w:rPr>
          <w:b/>
          <w:bCs/>
          <w:szCs w:val="18"/>
          <w:u w:val="single"/>
        </w:rPr>
      </w:pPr>
    </w:p>
    <w:p w14:paraId="0189DAC4" w14:textId="77777777" w:rsidR="00757E80" w:rsidRDefault="00757E80" w:rsidP="00757E80">
      <w:pPr>
        <w:spacing w:line="240" w:lineRule="auto"/>
        <w:rPr>
          <w:b/>
          <w:bCs/>
          <w:szCs w:val="18"/>
          <w:u w:val="single"/>
        </w:rPr>
      </w:pPr>
      <w:r>
        <w:rPr>
          <w:b/>
          <w:bCs/>
          <w:szCs w:val="18"/>
          <w:u w:val="single"/>
        </w:rPr>
        <w:t>Reden van de ontheffing</w:t>
      </w:r>
    </w:p>
    <w:p w14:paraId="209A2FA0" w14:textId="77777777" w:rsidR="00757E80" w:rsidRDefault="00757E80" w:rsidP="00757E80">
      <w:pPr>
        <w:spacing w:line="240" w:lineRule="auto"/>
        <w:rPr>
          <w:b/>
          <w:bCs/>
          <w:szCs w:val="18"/>
          <w:u w:val="single"/>
        </w:rPr>
      </w:pPr>
    </w:p>
    <w:p w14:paraId="5621DD39" w14:textId="77777777" w:rsidR="00757E80" w:rsidRPr="00995A99" w:rsidRDefault="00757E80" w:rsidP="00757E80">
      <w:pPr>
        <w:numPr>
          <w:ilvl w:val="0"/>
          <w:numId w:val="20"/>
        </w:numPr>
        <w:autoSpaceDE w:val="0"/>
        <w:autoSpaceDN w:val="0"/>
        <w:adjustRightInd w:val="0"/>
        <w:spacing w:after="160" w:line="240" w:lineRule="auto"/>
        <w:ind w:left="709" w:hanging="709"/>
        <w:contextualSpacing/>
        <w:rPr>
          <w:rFonts w:eastAsia="Calibri" w:cs="Verdana"/>
          <w:szCs w:val="18"/>
          <w:lang w:eastAsia="en-US"/>
        </w:rPr>
      </w:pPr>
      <w:r w:rsidRPr="00995A99">
        <w:rPr>
          <w:rFonts w:eastAsia="Calibri" w:cs="Verdana"/>
          <w:szCs w:val="18"/>
          <w:lang w:eastAsia="en-US"/>
        </w:rPr>
        <w:t>Vraagt u de ontheffing omdat het mijnbouwwerk nodig is voor het gebruik van een ander mijnbouwwerk? Zo ja, geef een gedetailleerde omschrijving van de situatie.</w:t>
      </w:r>
    </w:p>
    <w:p w14:paraId="6C30BFB7" w14:textId="77777777" w:rsidR="00757E80" w:rsidRPr="00995A99" w:rsidRDefault="00757E80" w:rsidP="00757E80">
      <w:pPr>
        <w:autoSpaceDE w:val="0"/>
        <w:autoSpaceDN w:val="0"/>
        <w:adjustRightInd w:val="0"/>
        <w:spacing w:line="240" w:lineRule="auto"/>
        <w:rPr>
          <w:rFonts w:eastAsia="Calibri" w:cs="Verdana"/>
          <w:szCs w:val="18"/>
          <w:lang w:eastAsia="en-US"/>
        </w:rPr>
      </w:pPr>
    </w:p>
    <w:p w14:paraId="2537B622" w14:textId="77777777" w:rsidR="00757E80" w:rsidRPr="00995A99" w:rsidRDefault="00757E80" w:rsidP="00757E80">
      <w:pPr>
        <w:spacing w:after="160" w:line="256" w:lineRule="auto"/>
        <w:contextualSpacing/>
        <w:rPr>
          <w:rFonts w:eastAsia="Calibri"/>
          <w:szCs w:val="18"/>
          <w:lang w:eastAsia="en-US"/>
        </w:rPr>
      </w:pPr>
      <w:r w:rsidRPr="00995A99">
        <w:rPr>
          <w:rFonts w:eastAsia="Calibri"/>
          <w:szCs w:val="18"/>
          <w:lang w:eastAsia="en-US"/>
        </w:rPr>
        <w:t>…………………………………………………………………………………………………………………………………………………………………………………………………………………………………………………………………………………………………………………………………………………………………………</w:t>
      </w:r>
      <w:r>
        <w:rPr>
          <w:rFonts w:eastAsia="Calibri"/>
          <w:szCs w:val="18"/>
          <w:lang w:eastAsia="en-US"/>
        </w:rPr>
        <w:t>……………………………………………</w:t>
      </w:r>
    </w:p>
    <w:p w14:paraId="65530A7E" w14:textId="77777777" w:rsidR="00757E80" w:rsidRPr="00995A99" w:rsidRDefault="00757E80" w:rsidP="00757E80">
      <w:pPr>
        <w:autoSpaceDE w:val="0"/>
        <w:autoSpaceDN w:val="0"/>
        <w:adjustRightInd w:val="0"/>
        <w:spacing w:line="240" w:lineRule="auto"/>
        <w:ind w:left="360"/>
        <w:contextualSpacing/>
        <w:rPr>
          <w:rFonts w:eastAsia="Calibri" w:cs="Verdana"/>
          <w:szCs w:val="18"/>
          <w:lang w:eastAsia="en-US"/>
        </w:rPr>
      </w:pPr>
    </w:p>
    <w:p w14:paraId="3DC6834D" w14:textId="77777777" w:rsidR="00757E80" w:rsidRPr="00995A99" w:rsidRDefault="00757E80" w:rsidP="00757E80">
      <w:pPr>
        <w:numPr>
          <w:ilvl w:val="0"/>
          <w:numId w:val="20"/>
        </w:numPr>
        <w:autoSpaceDE w:val="0"/>
        <w:autoSpaceDN w:val="0"/>
        <w:adjustRightInd w:val="0"/>
        <w:spacing w:after="160" w:line="240" w:lineRule="auto"/>
        <w:ind w:left="709" w:hanging="709"/>
        <w:contextualSpacing/>
        <w:rPr>
          <w:rFonts w:eastAsia="Calibri" w:cs="Verdana"/>
          <w:szCs w:val="18"/>
          <w:lang w:eastAsia="en-US"/>
        </w:rPr>
      </w:pPr>
      <w:r w:rsidRPr="00995A99">
        <w:rPr>
          <w:rFonts w:eastAsia="Calibri" w:cs="Verdana"/>
          <w:szCs w:val="18"/>
          <w:lang w:eastAsia="en-US"/>
        </w:rPr>
        <w:t>Vraagt u de ontheffing omdat het mijnbouwwerk doelmatiger kan worden verwijderd of hergebruikt indien het mijnbouwwerk tezamen met een ander mijnbouwwerk wordt verwijdert of hergebruikt? Zo ja, geef een gedetailleerde omschrijving van de situatie. Beschrijf daarbij ook de vergunningenstatus van het andere mijnbouwwerk.</w:t>
      </w:r>
    </w:p>
    <w:p w14:paraId="03A800A9" w14:textId="77777777" w:rsidR="00757E80" w:rsidRPr="00995A99" w:rsidRDefault="00757E80" w:rsidP="00757E80">
      <w:pPr>
        <w:autoSpaceDE w:val="0"/>
        <w:autoSpaceDN w:val="0"/>
        <w:adjustRightInd w:val="0"/>
        <w:spacing w:line="240" w:lineRule="auto"/>
        <w:rPr>
          <w:rFonts w:eastAsia="Calibri" w:cs="Verdana"/>
          <w:szCs w:val="18"/>
          <w:lang w:eastAsia="en-US"/>
        </w:rPr>
      </w:pPr>
    </w:p>
    <w:p w14:paraId="5F2E0525" w14:textId="77777777" w:rsidR="00757E80" w:rsidRPr="00995A99" w:rsidRDefault="00757E80" w:rsidP="00757E80">
      <w:pPr>
        <w:spacing w:after="160" w:line="256" w:lineRule="auto"/>
        <w:contextualSpacing/>
        <w:rPr>
          <w:rFonts w:eastAsia="Calibri"/>
          <w:szCs w:val="18"/>
          <w:lang w:eastAsia="en-US"/>
        </w:rPr>
      </w:pPr>
      <w:r w:rsidRPr="00995A99">
        <w:rPr>
          <w:rFonts w:eastAsia="Calibri"/>
          <w:szCs w:val="18"/>
          <w:lang w:eastAsia="en-US"/>
        </w:rPr>
        <w:t>…………………………………………………………………………………………………………………………………………………………………………………………………………………………………………………………………………………………………………………………………………………………………………</w:t>
      </w:r>
      <w:r>
        <w:rPr>
          <w:rFonts w:eastAsia="Calibri"/>
          <w:szCs w:val="18"/>
          <w:lang w:eastAsia="en-US"/>
        </w:rPr>
        <w:t>……………………………………………</w:t>
      </w:r>
    </w:p>
    <w:p w14:paraId="03884DA9" w14:textId="77777777" w:rsidR="00757E80" w:rsidRPr="00995A99" w:rsidRDefault="00757E80" w:rsidP="00757E80">
      <w:pPr>
        <w:autoSpaceDE w:val="0"/>
        <w:autoSpaceDN w:val="0"/>
        <w:adjustRightInd w:val="0"/>
        <w:spacing w:line="240" w:lineRule="auto"/>
        <w:ind w:left="785"/>
        <w:contextualSpacing/>
        <w:rPr>
          <w:rFonts w:eastAsia="Calibri" w:cs="Verdana"/>
          <w:szCs w:val="18"/>
          <w:lang w:eastAsia="en-US"/>
        </w:rPr>
      </w:pPr>
    </w:p>
    <w:p w14:paraId="1F18117B" w14:textId="77777777" w:rsidR="00757E80" w:rsidRPr="00995A99" w:rsidRDefault="00757E80" w:rsidP="00757E80">
      <w:pPr>
        <w:numPr>
          <w:ilvl w:val="0"/>
          <w:numId w:val="20"/>
        </w:numPr>
        <w:autoSpaceDE w:val="0"/>
        <w:autoSpaceDN w:val="0"/>
        <w:adjustRightInd w:val="0"/>
        <w:spacing w:after="160" w:line="240" w:lineRule="auto"/>
        <w:ind w:left="709" w:hanging="709"/>
        <w:contextualSpacing/>
        <w:rPr>
          <w:rFonts w:eastAsia="Calibri" w:cs="Verdana"/>
          <w:szCs w:val="18"/>
          <w:lang w:eastAsia="en-US"/>
        </w:rPr>
      </w:pPr>
      <w:r w:rsidRPr="00995A99">
        <w:rPr>
          <w:rFonts w:eastAsia="Calibri" w:cs="Verdana"/>
          <w:szCs w:val="18"/>
          <w:lang w:eastAsia="en-US"/>
        </w:rPr>
        <w:t>Vraagt u de ontheffing omdat het mijnbouwwerk in aanmerking komt voor geheel of gedeeltelijk hergebruik als onderzoek is of wordt verricht naar de geschiktheid van opsporing of winning van delfstoffen of aardwarmte of de opslag van stoffen? Zo ja, geef een gedetailleerde omschrijving van de situatie.</w:t>
      </w:r>
    </w:p>
    <w:p w14:paraId="7963614A" w14:textId="77777777" w:rsidR="00757E80" w:rsidRPr="00995A99" w:rsidRDefault="00757E80" w:rsidP="00757E80">
      <w:pPr>
        <w:autoSpaceDE w:val="0"/>
        <w:autoSpaceDN w:val="0"/>
        <w:adjustRightInd w:val="0"/>
        <w:spacing w:line="240" w:lineRule="auto"/>
        <w:rPr>
          <w:rFonts w:eastAsia="Calibri" w:cs="Verdana"/>
          <w:szCs w:val="18"/>
          <w:lang w:eastAsia="en-US"/>
        </w:rPr>
      </w:pPr>
    </w:p>
    <w:p w14:paraId="74984A44" w14:textId="77777777" w:rsidR="00757E80" w:rsidRPr="00995A99" w:rsidRDefault="00757E80" w:rsidP="00757E80">
      <w:pPr>
        <w:spacing w:after="160" w:line="256" w:lineRule="auto"/>
        <w:contextualSpacing/>
        <w:rPr>
          <w:rFonts w:eastAsia="Calibri"/>
          <w:szCs w:val="18"/>
          <w:lang w:eastAsia="en-US"/>
        </w:rPr>
      </w:pPr>
      <w:r w:rsidRPr="00995A99">
        <w:rPr>
          <w:rFonts w:eastAsia="Calibri"/>
          <w:szCs w:val="18"/>
          <w:lang w:eastAsia="en-US"/>
        </w:rPr>
        <w:t>…………………………………………………………………………………………………………………………………………………………………………………………………………………………………………………………………………………………………………………………………………………………………………</w:t>
      </w:r>
      <w:r>
        <w:rPr>
          <w:rFonts w:eastAsia="Calibri"/>
          <w:szCs w:val="18"/>
          <w:lang w:eastAsia="en-US"/>
        </w:rPr>
        <w:t>……………………………………………</w:t>
      </w:r>
    </w:p>
    <w:p w14:paraId="1DFF46CB" w14:textId="7E421929" w:rsidR="00C403DE" w:rsidRPr="00995A99" w:rsidRDefault="00C403DE" w:rsidP="00C403DE">
      <w:pPr>
        <w:numPr>
          <w:ilvl w:val="0"/>
          <w:numId w:val="20"/>
        </w:numPr>
        <w:autoSpaceDE w:val="0"/>
        <w:autoSpaceDN w:val="0"/>
        <w:adjustRightInd w:val="0"/>
        <w:spacing w:after="160" w:line="240" w:lineRule="auto"/>
        <w:ind w:left="709" w:hanging="709"/>
        <w:contextualSpacing/>
        <w:rPr>
          <w:rFonts w:eastAsia="Calibri" w:cs="Verdana"/>
          <w:szCs w:val="18"/>
          <w:lang w:eastAsia="en-US"/>
        </w:rPr>
      </w:pPr>
      <w:r w:rsidRPr="00995A99">
        <w:rPr>
          <w:rFonts w:eastAsia="Calibri" w:cs="Verdana"/>
          <w:szCs w:val="18"/>
          <w:lang w:eastAsia="en-US"/>
        </w:rPr>
        <w:lastRenderedPageBreak/>
        <w:t xml:space="preserve">Vraagt u de ontheffing </w:t>
      </w:r>
      <w:r>
        <w:rPr>
          <w:rFonts w:eastAsia="Calibri" w:cs="Verdana"/>
          <w:szCs w:val="18"/>
          <w:lang w:eastAsia="en-US"/>
        </w:rPr>
        <w:t xml:space="preserve">aan </w:t>
      </w:r>
      <w:r w:rsidRPr="00995A99">
        <w:rPr>
          <w:rFonts w:eastAsia="Calibri" w:cs="Verdana"/>
          <w:szCs w:val="18"/>
          <w:lang w:eastAsia="en-US"/>
        </w:rPr>
        <w:t xml:space="preserve">omdat het mijnbouwwerk redelijkerwijs rendabel opnieuw in gebruik kan worden genomen na: </w:t>
      </w:r>
    </w:p>
    <w:p w14:paraId="654BAC77" w14:textId="47633E03" w:rsidR="00C403DE" w:rsidRPr="00995A99" w:rsidRDefault="00C403DE" w:rsidP="00C403DE">
      <w:pPr>
        <w:autoSpaceDE w:val="0"/>
        <w:autoSpaceDN w:val="0"/>
        <w:adjustRightInd w:val="0"/>
        <w:spacing w:line="240" w:lineRule="auto"/>
        <w:ind w:left="709"/>
        <w:rPr>
          <w:rFonts w:eastAsia="Calibri" w:cs="Verdana"/>
          <w:szCs w:val="18"/>
          <w:lang w:eastAsia="en-US"/>
        </w:rPr>
      </w:pPr>
      <w:r w:rsidRPr="00995A99">
        <w:rPr>
          <w:rFonts w:eastAsia="Calibri" w:cs="Verdana"/>
          <w:szCs w:val="18"/>
          <w:lang w:eastAsia="en-US"/>
        </w:rPr>
        <w:t xml:space="preserve">1⁰. </w:t>
      </w:r>
      <w:r>
        <w:rPr>
          <w:rFonts w:eastAsia="Calibri" w:cs="Verdana"/>
          <w:szCs w:val="18"/>
          <w:lang w:eastAsia="en-US"/>
        </w:rPr>
        <w:tab/>
        <w:t>V</w:t>
      </w:r>
      <w:r w:rsidRPr="00995A99">
        <w:rPr>
          <w:rFonts w:eastAsia="Calibri" w:cs="Verdana"/>
          <w:szCs w:val="18"/>
          <w:lang w:eastAsia="en-US"/>
        </w:rPr>
        <w:t xml:space="preserve">erbetering van de omstandigheden op de markt voor </w:t>
      </w:r>
      <w:r>
        <w:rPr>
          <w:rFonts w:eastAsia="Calibri" w:cs="Verdana"/>
          <w:szCs w:val="18"/>
          <w:lang w:eastAsia="en-US"/>
        </w:rPr>
        <w:t>zoutwinning</w:t>
      </w:r>
      <w:r w:rsidRPr="00995A99">
        <w:rPr>
          <w:rFonts w:eastAsia="Calibri" w:cs="Verdana"/>
          <w:szCs w:val="18"/>
          <w:lang w:eastAsia="en-US"/>
        </w:rPr>
        <w:t>;</w:t>
      </w:r>
    </w:p>
    <w:p w14:paraId="23243F74" w14:textId="5441D3E6" w:rsidR="00C403DE" w:rsidRPr="00995A99" w:rsidRDefault="00C403DE" w:rsidP="00C403DE">
      <w:pPr>
        <w:autoSpaceDE w:val="0"/>
        <w:autoSpaceDN w:val="0"/>
        <w:adjustRightInd w:val="0"/>
        <w:spacing w:line="240" w:lineRule="auto"/>
        <w:ind w:left="709"/>
        <w:rPr>
          <w:rFonts w:eastAsia="Calibri" w:cs="Verdana"/>
          <w:szCs w:val="18"/>
          <w:lang w:eastAsia="en-US"/>
        </w:rPr>
      </w:pPr>
      <w:r w:rsidRPr="00995A99">
        <w:rPr>
          <w:rFonts w:eastAsia="Calibri" w:cs="Verdana"/>
          <w:szCs w:val="18"/>
          <w:lang w:eastAsia="en-US"/>
        </w:rPr>
        <w:t xml:space="preserve">2⁰. </w:t>
      </w:r>
      <w:r>
        <w:rPr>
          <w:rFonts w:eastAsia="Calibri" w:cs="Verdana"/>
          <w:szCs w:val="18"/>
          <w:lang w:eastAsia="en-US"/>
        </w:rPr>
        <w:tab/>
      </w:r>
      <w:r w:rsidRPr="00995A99">
        <w:rPr>
          <w:rFonts w:eastAsia="Calibri" w:cs="Verdana"/>
          <w:szCs w:val="18"/>
          <w:lang w:eastAsia="en-US"/>
        </w:rPr>
        <w:t>Een technische innovatie voor de winning?</w:t>
      </w:r>
    </w:p>
    <w:p w14:paraId="7BC00703" w14:textId="163E5053" w:rsidR="00C403DE" w:rsidRPr="00995A99" w:rsidRDefault="00C403DE" w:rsidP="00757E80">
      <w:pPr>
        <w:autoSpaceDE w:val="0"/>
        <w:autoSpaceDN w:val="0"/>
        <w:adjustRightInd w:val="0"/>
        <w:spacing w:line="240" w:lineRule="auto"/>
        <w:ind w:left="709"/>
        <w:contextualSpacing/>
        <w:rPr>
          <w:rFonts w:eastAsia="Calibri" w:cs="Verdana"/>
          <w:szCs w:val="18"/>
          <w:lang w:eastAsia="en-US"/>
        </w:rPr>
      </w:pPr>
      <w:r>
        <w:rPr>
          <w:rFonts w:eastAsia="Calibri" w:cs="Verdana"/>
          <w:szCs w:val="18"/>
          <w:lang w:eastAsia="en-US"/>
        </w:rPr>
        <w:br/>
      </w:r>
      <w:bookmarkStart w:id="7" w:name="_Hlk115942719"/>
      <w:r w:rsidRPr="00995A99">
        <w:rPr>
          <w:rFonts w:eastAsia="Calibri" w:cs="Verdana"/>
          <w:szCs w:val="18"/>
          <w:lang w:eastAsia="en-US"/>
        </w:rPr>
        <w:t>Zo ja, geef een gedetailleerde omschrijving van de situatie en onderbouw waarom het redelijkerwijs aannemelijk is dat toekomstige winning economisch rendabel kan zijn.</w:t>
      </w:r>
      <w:r w:rsidR="00757E80">
        <w:rPr>
          <w:rFonts w:eastAsia="Calibri" w:cs="Verdana"/>
          <w:szCs w:val="18"/>
          <w:lang w:eastAsia="en-US"/>
        </w:rPr>
        <w:t xml:space="preserve"> </w:t>
      </w:r>
      <w:r w:rsidRPr="00995A99">
        <w:rPr>
          <w:rFonts w:eastAsia="Calibri" w:cs="Verdana"/>
          <w:szCs w:val="18"/>
          <w:lang w:eastAsia="en-US"/>
        </w:rPr>
        <w:t xml:space="preserve">Voeg tevens een kosten-batenanalyse toe. </w:t>
      </w:r>
      <w:bookmarkEnd w:id="7"/>
    </w:p>
    <w:p w14:paraId="10D9FEF8" w14:textId="77777777" w:rsidR="00C403DE" w:rsidRPr="00995A99" w:rsidRDefault="00C403DE" w:rsidP="00C403DE">
      <w:pPr>
        <w:autoSpaceDE w:val="0"/>
        <w:autoSpaceDN w:val="0"/>
        <w:adjustRightInd w:val="0"/>
        <w:spacing w:line="240" w:lineRule="auto"/>
        <w:ind w:left="785"/>
        <w:contextualSpacing/>
        <w:rPr>
          <w:rFonts w:eastAsia="Calibri" w:cs="Verdana"/>
          <w:szCs w:val="18"/>
          <w:lang w:eastAsia="en-US"/>
        </w:rPr>
      </w:pPr>
    </w:p>
    <w:p w14:paraId="161733C2" w14:textId="77777777" w:rsidR="00C403DE" w:rsidRPr="00995A99" w:rsidRDefault="00C403DE" w:rsidP="00C403DE">
      <w:pPr>
        <w:spacing w:after="160" w:line="256" w:lineRule="auto"/>
        <w:contextualSpacing/>
        <w:rPr>
          <w:rFonts w:eastAsia="Calibri"/>
          <w:szCs w:val="18"/>
          <w:lang w:eastAsia="en-US"/>
        </w:rPr>
      </w:pPr>
      <w:r w:rsidRPr="00995A99">
        <w:rPr>
          <w:rFonts w:eastAsia="Calibri"/>
          <w:szCs w:val="18"/>
          <w:lang w:eastAsia="en-US"/>
        </w:rPr>
        <w:t>…………………………………………………………………………………………………………………………………………………………………………………………………………………………………………………………………………………………………………………………………………………………………………</w:t>
      </w:r>
      <w:r>
        <w:rPr>
          <w:rFonts w:eastAsia="Calibri"/>
          <w:szCs w:val="18"/>
          <w:lang w:eastAsia="en-US"/>
        </w:rPr>
        <w:t>……………………………………………</w:t>
      </w:r>
    </w:p>
    <w:p w14:paraId="13294DC8" w14:textId="77777777" w:rsidR="00C403DE" w:rsidRPr="00995A99" w:rsidRDefault="00C403DE" w:rsidP="00C403DE">
      <w:pPr>
        <w:autoSpaceDE w:val="0"/>
        <w:autoSpaceDN w:val="0"/>
        <w:adjustRightInd w:val="0"/>
        <w:spacing w:line="240" w:lineRule="auto"/>
        <w:ind w:left="785"/>
        <w:rPr>
          <w:rFonts w:eastAsia="Calibri" w:cs="Verdana"/>
          <w:szCs w:val="18"/>
          <w:lang w:eastAsia="en-US"/>
        </w:rPr>
      </w:pPr>
    </w:p>
    <w:p w14:paraId="32999CE4" w14:textId="77777777" w:rsidR="00C403DE" w:rsidRPr="00995A99" w:rsidRDefault="00C403DE" w:rsidP="00C403DE">
      <w:pPr>
        <w:numPr>
          <w:ilvl w:val="0"/>
          <w:numId w:val="20"/>
        </w:numPr>
        <w:autoSpaceDE w:val="0"/>
        <w:autoSpaceDN w:val="0"/>
        <w:adjustRightInd w:val="0"/>
        <w:spacing w:after="160" w:line="240" w:lineRule="auto"/>
        <w:ind w:left="709" w:hanging="709"/>
        <w:contextualSpacing/>
        <w:rPr>
          <w:rFonts w:eastAsia="Calibri" w:cs="Verdana"/>
          <w:szCs w:val="18"/>
          <w:lang w:eastAsia="en-US"/>
        </w:rPr>
      </w:pPr>
      <w:r w:rsidRPr="00995A99">
        <w:rPr>
          <w:rFonts w:eastAsia="Calibri" w:cs="Verdana"/>
          <w:szCs w:val="18"/>
          <w:lang w:eastAsia="en-US"/>
        </w:rPr>
        <w:t>Vraagt u de ontheffing omdat het mijnbouwwerk in aanmerking komt voor een ander hergebruik dan het exploiteren van een mijnbouwwerk? Zo ja, geef een gedetailleerde omschrijving van de situatie.</w:t>
      </w:r>
    </w:p>
    <w:p w14:paraId="4A24A940" w14:textId="77777777" w:rsidR="00C403DE" w:rsidRPr="00995A99" w:rsidRDefault="00C403DE" w:rsidP="00C403DE">
      <w:pPr>
        <w:autoSpaceDE w:val="0"/>
        <w:autoSpaceDN w:val="0"/>
        <w:adjustRightInd w:val="0"/>
        <w:spacing w:line="240" w:lineRule="auto"/>
        <w:rPr>
          <w:rFonts w:eastAsia="Calibri" w:cs="Verdana"/>
          <w:szCs w:val="18"/>
          <w:lang w:eastAsia="en-US"/>
        </w:rPr>
      </w:pPr>
    </w:p>
    <w:p w14:paraId="7B7DCE98" w14:textId="77777777" w:rsidR="00C403DE" w:rsidRPr="00995A99" w:rsidRDefault="00C403DE" w:rsidP="00C403DE">
      <w:pPr>
        <w:spacing w:after="160" w:line="256" w:lineRule="auto"/>
        <w:contextualSpacing/>
        <w:rPr>
          <w:rFonts w:eastAsia="Calibri"/>
          <w:szCs w:val="18"/>
          <w:lang w:eastAsia="en-US"/>
        </w:rPr>
      </w:pPr>
      <w:r w:rsidRPr="00995A99">
        <w:rPr>
          <w:rFonts w:eastAsia="Calibri"/>
          <w:szCs w:val="18"/>
          <w:lang w:eastAsia="en-US"/>
        </w:rPr>
        <w:t>…………………………………………………………………………………………………………………………………………………………………………………………………………………………………………………………………………………………………………………………………………………………………………</w:t>
      </w:r>
      <w:r>
        <w:rPr>
          <w:rFonts w:eastAsia="Calibri"/>
          <w:szCs w:val="18"/>
          <w:lang w:eastAsia="en-US"/>
        </w:rPr>
        <w:t>……………………………………………</w:t>
      </w:r>
    </w:p>
    <w:p w14:paraId="246B8EF6" w14:textId="3193FF5A" w:rsidR="00C403DE" w:rsidRDefault="00C403DE" w:rsidP="00C403DE">
      <w:pPr>
        <w:autoSpaceDE w:val="0"/>
        <w:autoSpaceDN w:val="0"/>
        <w:adjustRightInd w:val="0"/>
        <w:spacing w:line="240" w:lineRule="auto"/>
        <w:rPr>
          <w:rFonts w:eastAsia="Calibri" w:cs="Verdana"/>
          <w:szCs w:val="18"/>
          <w:lang w:eastAsia="en-US"/>
        </w:rPr>
      </w:pPr>
    </w:p>
    <w:p w14:paraId="15B7DFFD" w14:textId="1CF377C5" w:rsidR="00757E80" w:rsidRPr="00757E80" w:rsidRDefault="00757E80" w:rsidP="00C403DE">
      <w:pPr>
        <w:autoSpaceDE w:val="0"/>
        <w:autoSpaceDN w:val="0"/>
        <w:adjustRightInd w:val="0"/>
        <w:spacing w:line="240" w:lineRule="auto"/>
        <w:rPr>
          <w:rFonts w:eastAsia="Calibri" w:cs="Verdana"/>
          <w:b/>
          <w:bCs/>
          <w:szCs w:val="18"/>
          <w:u w:val="single"/>
          <w:lang w:eastAsia="en-US"/>
        </w:rPr>
      </w:pPr>
      <w:bookmarkStart w:id="8" w:name="_Hlk115942552"/>
      <w:r>
        <w:rPr>
          <w:rFonts w:eastAsia="Calibri" w:cs="Verdana"/>
          <w:b/>
          <w:bCs/>
          <w:szCs w:val="18"/>
          <w:u w:val="single"/>
          <w:lang w:eastAsia="en-US"/>
        </w:rPr>
        <w:t>Overige vragen</w:t>
      </w:r>
    </w:p>
    <w:bookmarkEnd w:id="8"/>
    <w:p w14:paraId="4D584304" w14:textId="77777777" w:rsidR="00C403DE" w:rsidRPr="00995A99" w:rsidRDefault="00C403DE" w:rsidP="00C403DE">
      <w:pPr>
        <w:autoSpaceDE w:val="0"/>
        <w:autoSpaceDN w:val="0"/>
        <w:adjustRightInd w:val="0"/>
        <w:spacing w:line="240" w:lineRule="auto"/>
        <w:ind w:left="720"/>
        <w:contextualSpacing/>
        <w:rPr>
          <w:rFonts w:eastAsia="Calibri" w:cs="Verdana"/>
          <w:szCs w:val="18"/>
          <w:lang w:eastAsia="en-US"/>
        </w:rPr>
      </w:pPr>
    </w:p>
    <w:p w14:paraId="4E0FCD83" w14:textId="77777777" w:rsidR="00C403DE" w:rsidRPr="00995A99" w:rsidRDefault="00C403DE" w:rsidP="00C403DE">
      <w:pPr>
        <w:numPr>
          <w:ilvl w:val="0"/>
          <w:numId w:val="20"/>
        </w:numPr>
        <w:autoSpaceDE w:val="0"/>
        <w:autoSpaceDN w:val="0"/>
        <w:adjustRightInd w:val="0"/>
        <w:spacing w:after="160" w:line="240" w:lineRule="auto"/>
        <w:ind w:left="709" w:hanging="709"/>
        <w:contextualSpacing/>
        <w:rPr>
          <w:rFonts w:eastAsia="Calibri" w:cs="Verdana"/>
          <w:szCs w:val="18"/>
          <w:lang w:eastAsia="en-US"/>
        </w:rPr>
      </w:pPr>
      <w:r w:rsidRPr="00995A99">
        <w:rPr>
          <w:rFonts w:eastAsia="Calibri" w:cs="Verdana"/>
          <w:szCs w:val="18"/>
          <w:lang w:eastAsia="en-US"/>
        </w:rPr>
        <w:t>Geef aan voor welke periode u ontheffing vraagt (maximaal 5 jaar) en voeg een gedetailleerde planning bij.</w:t>
      </w:r>
    </w:p>
    <w:p w14:paraId="4F4C0B5B" w14:textId="77777777" w:rsidR="00C403DE" w:rsidRPr="00995A99" w:rsidRDefault="00C403DE" w:rsidP="00C403DE">
      <w:pPr>
        <w:autoSpaceDE w:val="0"/>
        <w:autoSpaceDN w:val="0"/>
        <w:adjustRightInd w:val="0"/>
        <w:spacing w:line="240" w:lineRule="auto"/>
        <w:rPr>
          <w:rFonts w:eastAsia="Calibri" w:cs="Verdana"/>
          <w:szCs w:val="18"/>
          <w:lang w:eastAsia="en-US"/>
        </w:rPr>
      </w:pPr>
    </w:p>
    <w:p w14:paraId="335C8A0F" w14:textId="77777777" w:rsidR="00C403DE" w:rsidRPr="00995A99" w:rsidRDefault="00C403DE" w:rsidP="00C403DE">
      <w:pPr>
        <w:spacing w:after="160" w:line="256" w:lineRule="auto"/>
        <w:contextualSpacing/>
        <w:rPr>
          <w:rFonts w:eastAsia="Calibri"/>
          <w:szCs w:val="18"/>
          <w:lang w:eastAsia="en-US"/>
        </w:rPr>
      </w:pPr>
      <w:r w:rsidRPr="00995A99">
        <w:rPr>
          <w:rFonts w:eastAsia="Calibri"/>
          <w:szCs w:val="18"/>
          <w:lang w:eastAsia="en-US"/>
        </w:rPr>
        <w:t>…………………………………………………………………………………………………………………………………………………………………………………………………………………………………………………………………………………………………………………………………………………………………………</w:t>
      </w:r>
      <w:r>
        <w:rPr>
          <w:rFonts w:eastAsia="Calibri"/>
          <w:szCs w:val="18"/>
          <w:lang w:eastAsia="en-US"/>
        </w:rPr>
        <w:t>……………………………………………</w:t>
      </w:r>
    </w:p>
    <w:p w14:paraId="00293FCA" w14:textId="6EF21B6E" w:rsidR="00C403DE" w:rsidRDefault="00C403DE" w:rsidP="00C403DE">
      <w:pPr>
        <w:autoSpaceDE w:val="0"/>
        <w:autoSpaceDN w:val="0"/>
        <w:adjustRightInd w:val="0"/>
        <w:spacing w:line="240" w:lineRule="auto"/>
        <w:rPr>
          <w:rFonts w:eastAsia="Calibri" w:cs="Verdana"/>
          <w:szCs w:val="18"/>
          <w:lang w:eastAsia="en-US"/>
        </w:rPr>
      </w:pPr>
    </w:p>
    <w:p w14:paraId="59134D90" w14:textId="6F52BB09" w:rsidR="00757E80" w:rsidRPr="00757E80" w:rsidRDefault="00757E80" w:rsidP="00757E80">
      <w:pPr>
        <w:pStyle w:val="Lijstalinea"/>
        <w:numPr>
          <w:ilvl w:val="0"/>
          <w:numId w:val="20"/>
        </w:numPr>
        <w:autoSpaceDE w:val="0"/>
        <w:autoSpaceDN w:val="0"/>
        <w:adjustRightInd w:val="0"/>
        <w:spacing w:line="240" w:lineRule="auto"/>
        <w:ind w:left="709" w:hanging="709"/>
        <w:rPr>
          <w:rFonts w:eastAsia="Calibri" w:cs="Verdana"/>
          <w:szCs w:val="18"/>
        </w:rPr>
      </w:pPr>
      <w:r>
        <w:rPr>
          <w:rFonts w:eastAsia="Calibri" w:cs="Verdana"/>
          <w:szCs w:val="18"/>
        </w:rPr>
        <w:t>Beschrijf en geef een planning van de werkzaamheden aangaande het mijnbouwwerk gedurende de ontheffing</w:t>
      </w:r>
    </w:p>
    <w:p w14:paraId="25C8079E" w14:textId="77777777" w:rsidR="00757E80" w:rsidRPr="00757E80" w:rsidRDefault="00757E80" w:rsidP="00757E80">
      <w:pPr>
        <w:spacing w:line="256" w:lineRule="auto"/>
        <w:rPr>
          <w:rFonts w:eastAsia="Calibri"/>
          <w:szCs w:val="18"/>
        </w:rPr>
      </w:pPr>
      <w:r w:rsidRPr="00757E80">
        <w:rPr>
          <w:rFonts w:eastAsia="Calibri"/>
          <w:szCs w:val="18"/>
        </w:rPr>
        <w:t>………………………………………………………………………………………………………………………………………………………………………………………………………………………………………………………………………………………………………………………………………………………………………………………………………………………</w:t>
      </w:r>
    </w:p>
    <w:p w14:paraId="4980CFCB" w14:textId="77777777" w:rsidR="00C403DE" w:rsidRPr="00995A99" w:rsidRDefault="00C403DE" w:rsidP="00C403DE">
      <w:pPr>
        <w:autoSpaceDE w:val="0"/>
        <w:autoSpaceDN w:val="0"/>
        <w:adjustRightInd w:val="0"/>
        <w:spacing w:line="240" w:lineRule="auto"/>
        <w:rPr>
          <w:rFonts w:eastAsia="Calibri" w:cs="Verdana"/>
          <w:szCs w:val="18"/>
          <w:lang w:eastAsia="en-US"/>
        </w:rPr>
      </w:pPr>
    </w:p>
    <w:p w14:paraId="6DB08D6A" w14:textId="77777777" w:rsidR="00C403DE" w:rsidRPr="00995A99" w:rsidRDefault="00C403DE" w:rsidP="00C403DE">
      <w:pPr>
        <w:spacing w:after="160" w:line="256" w:lineRule="auto"/>
        <w:rPr>
          <w:rFonts w:eastAsia="Calibri"/>
          <w:b/>
          <w:bCs/>
          <w:szCs w:val="18"/>
          <w:lang w:eastAsia="en-US"/>
        </w:rPr>
      </w:pPr>
      <w:r w:rsidRPr="00995A99">
        <w:rPr>
          <w:rFonts w:eastAsia="Calibri"/>
          <w:b/>
          <w:bCs/>
          <w:szCs w:val="18"/>
          <w:lang w:eastAsia="en-US"/>
        </w:rPr>
        <w:t>Ondertekening</w:t>
      </w:r>
    </w:p>
    <w:tbl>
      <w:tblPr>
        <w:tblStyle w:val="Tabelraster1"/>
        <w:tblW w:w="0" w:type="auto"/>
        <w:tblInd w:w="0" w:type="dxa"/>
        <w:tblLook w:val="04A0" w:firstRow="1" w:lastRow="0" w:firstColumn="1" w:lastColumn="0" w:noHBand="0" w:noVBand="1"/>
      </w:tblPr>
      <w:tblGrid>
        <w:gridCol w:w="2668"/>
        <w:gridCol w:w="4851"/>
      </w:tblGrid>
      <w:tr w:rsidR="00C403DE" w:rsidRPr="00995A99" w14:paraId="0E2549E9" w14:textId="77777777" w:rsidTr="000E6FC1">
        <w:tc>
          <w:tcPr>
            <w:tcW w:w="2972" w:type="dxa"/>
            <w:tcBorders>
              <w:top w:val="single" w:sz="4" w:space="0" w:color="auto"/>
              <w:left w:val="single" w:sz="4" w:space="0" w:color="auto"/>
              <w:bottom w:val="single" w:sz="4" w:space="0" w:color="auto"/>
              <w:right w:val="single" w:sz="4" w:space="0" w:color="auto"/>
            </w:tcBorders>
            <w:hideMark/>
          </w:tcPr>
          <w:p w14:paraId="292E0E99" w14:textId="77777777" w:rsidR="00C403DE" w:rsidRPr="00995A99" w:rsidRDefault="00C403DE" w:rsidP="000E6FC1">
            <w:pPr>
              <w:spacing w:line="240" w:lineRule="auto"/>
              <w:rPr>
                <w:szCs w:val="18"/>
                <w:lang w:eastAsia="en-US"/>
              </w:rPr>
            </w:pPr>
            <w:r w:rsidRPr="00995A99">
              <w:rPr>
                <w:szCs w:val="18"/>
                <w:lang w:eastAsia="en-US"/>
              </w:rPr>
              <w:t>Naam (bedrijf)</w:t>
            </w:r>
          </w:p>
        </w:tc>
        <w:tc>
          <w:tcPr>
            <w:tcW w:w="6090" w:type="dxa"/>
            <w:tcBorders>
              <w:top w:val="single" w:sz="4" w:space="0" w:color="auto"/>
              <w:left w:val="single" w:sz="4" w:space="0" w:color="auto"/>
              <w:bottom w:val="single" w:sz="4" w:space="0" w:color="auto"/>
              <w:right w:val="single" w:sz="4" w:space="0" w:color="auto"/>
            </w:tcBorders>
          </w:tcPr>
          <w:p w14:paraId="66F2DD6B" w14:textId="77777777" w:rsidR="00C403DE" w:rsidRPr="00995A99" w:rsidRDefault="00C403DE" w:rsidP="000E6FC1">
            <w:pPr>
              <w:spacing w:line="240" w:lineRule="auto"/>
              <w:rPr>
                <w:szCs w:val="18"/>
                <w:lang w:eastAsia="en-US"/>
              </w:rPr>
            </w:pPr>
          </w:p>
        </w:tc>
      </w:tr>
      <w:tr w:rsidR="00C403DE" w:rsidRPr="00995A99" w14:paraId="673187DE" w14:textId="77777777" w:rsidTr="000E6FC1">
        <w:tc>
          <w:tcPr>
            <w:tcW w:w="2972" w:type="dxa"/>
            <w:tcBorders>
              <w:top w:val="single" w:sz="4" w:space="0" w:color="auto"/>
              <w:left w:val="single" w:sz="4" w:space="0" w:color="auto"/>
              <w:bottom w:val="single" w:sz="4" w:space="0" w:color="auto"/>
              <w:right w:val="single" w:sz="4" w:space="0" w:color="auto"/>
            </w:tcBorders>
            <w:hideMark/>
          </w:tcPr>
          <w:p w14:paraId="479122AC" w14:textId="77777777" w:rsidR="00C403DE" w:rsidRPr="00995A99" w:rsidRDefault="00C403DE" w:rsidP="000E6FC1">
            <w:pPr>
              <w:spacing w:line="240" w:lineRule="auto"/>
              <w:rPr>
                <w:szCs w:val="18"/>
                <w:lang w:eastAsia="en-US"/>
              </w:rPr>
            </w:pPr>
            <w:r w:rsidRPr="00995A99">
              <w:rPr>
                <w:szCs w:val="18"/>
                <w:lang w:eastAsia="en-US"/>
              </w:rPr>
              <w:t xml:space="preserve">Datum </w:t>
            </w:r>
          </w:p>
        </w:tc>
        <w:tc>
          <w:tcPr>
            <w:tcW w:w="6090" w:type="dxa"/>
            <w:tcBorders>
              <w:top w:val="single" w:sz="4" w:space="0" w:color="auto"/>
              <w:left w:val="single" w:sz="4" w:space="0" w:color="auto"/>
              <w:bottom w:val="single" w:sz="4" w:space="0" w:color="auto"/>
              <w:right w:val="single" w:sz="4" w:space="0" w:color="auto"/>
            </w:tcBorders>
          </w:tcPr>
          <w:p w14:paraId="25EBEEB6" w14:textId="77777777" w:rsidR="00C403DE" w:rsidRPr="00995A99" w:rsidRDefault="00C403DE" w:rsidP="000E6FC1">
            <w:pPr>
              <w:spacing w:line="240" w:lineRule="auto"/>
              <w:rPr>
                <w:szCs w:val="18"/>
                <w:lang w:eastAsia="en-US"/>
              </w:rPr>
            </w:pPr>
          </w:p>
        </w:tc>
      </w:tr>
      <w:tr w:rsidR="00C403DE" w:rsidRPr="00995A99" w14:paraId="4030AB57" w14:textId="77777777" w:rsidTr="000E6FC1">
        <w:tc>
          <w:tcPr>
            <w:tcW w:w="2972" w:type="dxa"/>
            <w:tcBorders>
              <w:top w:val="single" w:sz="4" w:space="0" w:color="auto"/>
              <w:left w:val="single" w:sz="4" w:space="0" w:color="auto"/>
              <w:bottom w:val="single" w:sz="4" w:space="0" w:color="auto"/>
              <w:right w:val="single" w:sz="4" w:space="0" w:color="auto"/>
            </w:tcBorders>
            <w:hideMark/>
          </w:tcPr>
          <w:p w14:paraId="723641FC" w14:textId="77777777" w:rsidR="00C403DE" w:rsidRPr="00995A99" w:rsidRDefault="00C403DE" w:rsidP="000E6FC1">
            <w:pPr>
              <w:spacing w:line="240" w:lineRule="auto"/>
              <w:rPr>
                <w:szCs w:val="18"/>
                <w:lang w:eastAsia="en-US"/>
              </w:rPr>
            </w:pPr>
            <w:r w:rsidRPr="00995A99">
              <w:rPr>
                <w:szCs w:val="18"/>
                <w:lang w:eastAsia="en-US"/>
              </w:rPr>
              <w:t>Naam ondertekenaar</w:t>
            </w:r>
          </w:p>
        </w:tc>
        <w:tc>
          <w:tcPr>
            <w:tcW w:w="6090" w:type="dxa"/>
            <w:tcBorders>
              <w:top w:val="single" w:sz="4" w:space="0" w:color="auto"/>
              <w:left w:val="single" w:sz="4" w:space="0" w:color="auto"/>
              <w:bottom w:val="single" w:sz="4" w:space="0" w:color="auto"/>
              <w:right w:val="single" w:sz="4" w:space="0" w:color="auto"/>
            </w:tcBorders>
          </w:tcPr>
          <w:p w14:paraId="268E67CB" w14:textId="77777777" w:rsidR="00C403DE" w:rsidRPr="00995A99" w:rsidRDefault="00C403DE" w:rsidP="000E6FC1">
            <w:pPr>
              <w:spacing w:line="240" w:lineRule="auto"/>
              <w:rPr>
                <w:szCs w:val="18"/>
                <w:lang w:eastAsia="en-US"/>
              </w:rPr>
            </w:pPr>
          </w:p>
        </w:tc>
      </w:tr>
      <w:tr w:rsidR="00C403DE" w:rsidRPr="00995A99" w14:paraId="4342A3CD" w14:textId="77777777" w:rsidTr="000E6FC1">
        <w:tc>
          <w:tcPr>
            <w:tcW w:w="2972" w:type="dxa"/>
            <w:tcBorders>
              <w:top w:val="single" w:sz="4" w:space="0" w:color="auto"/>
              <w:left w:val="single" w:sz="4" w:space="0" w:color="auto"/>
              <w:bottom w:val="single" w:sz="4" w:space="0" w:color="auto"/>
              <w:right w:val="single" w:sz="4" w:space="0" w:color="auto"/>
            </w:tcBorders>
            <w:hideMark/>
          </w:tcPr>
          <w:p w14:paraId="262A0538" w14:textId="77777777" w:rsidR="00C403DE" w:rsidRPr="00995A99" w:rsidRDefault="00C403DE" w:rsidP="000E6FC1">
            <w:pPr>
              <w:spacing w:line="240" w:lineRule="auto"/>
              <w:rPr>
                <w:szCs w:val="18"/>
                <w:lang w:eastAsia="en-US"/>
              </w:rPr>
            </w:pPr>
            <w:r w:rsidRPr="00995A99">
              <w:rPr>
                <w:szCs w:val="18"/>
                <w:lang w:eastAsia="en-US"/>
              </w:rPr>
              <w:t>Handtekening ondertekenaar</w:t>
            </w:r>
          </w:p>
        </w:tc>
        <w:tc>
          <w:tcPr>
            <w:tcW w:w="6090" w:type="dxa"/>
            <w:tcBorders>
              <w:top w:val="single" w:sz="4" w:space="0" w:color="auto"/>
              <w:left w:val="single" w:sz="4" w:space="0" w:color="auto"/>
              <w:bottom w:val="single" w:sz="4" w:space="0" w:color="auto"/>
              <w:right w:val="single" w:sz="4" w:space="0" w:color="auto"/>
            </w:tcBorders>
          </w:tcPr>
          <w:p w14:paraId="3516FC4D" w14:textId="77777777" w:rsidR="00C403DE" w:rsidRPr="00995A99" w:rsidRDefault="00C403DE" w:rsidP="000E6FC1">
            <w:pPr>
              <w:spacing w:line="240" w:lineRule="auto"/>
              <w:rPr>
                <w:szCs w:val="18"/>
                <w:lang w:eastAsia="en-US"/>
              </w:rPr>
            </w:pPr>
          </w:p>
          <w:p w14:paraId="4DD9F056" w14:textId="77777777" w:rsidR="00C403DE" w:rsidRDefault="00C403DE" w:rsidP="000E6FC1">
            <w:pPr>
              <w:spacing w:line="240" w:lineRule="auto"/>
              <w:rPr>
                <w:szCs w:val="18"/>
                <w:lang w:eastAsia="en-US"/>
              </w:rPr>
            </w:pPr>
          </w:p>
          <w:p w14:paraId="3CE5EF54" w14:textId="77777777" w:rsidR="00C403DE" w:rsidRDefault="00C403DE" w:rsidP="000E6FC1">
            <w:pPr>
              <w:spacing w:line="240" w:lineRule="auto"/>
              <w:rPr>
                <w:szCs w:val="18"/>
                <w:lang w:eastAsia="en-US"/>
              </w:rPr>
            </w:pPr>
          </w:p>
          <w:p w14:paraId="5C1B4C6B" w14:textId="77777777" w:rsidR="00C403DE" w:rsidRDefault="00C403DE" w:rsidP="000E6FC1">
            <w:pPr>
              <w:spacing w:line="240" w:lineRule="auto"/>
              <w:rPr>
                <w:szCs w:val="18"/>
                <w:lang w:eastAsia="en-US"/>
              </w:rPr>
            </w:pPr>
          </w:p>
          <w:p w14:paraId="1E4F9C16" w14:textId="77777777" w:rsidR="00C403DE" w:rsidRDefault="00C403DE" w:rsidP="000E6FC1">
            <w:pPr>
              <w:spacing w:line="240" w:lineRule="auto"/>
              <w:rPr>
                <w:szCs w:val="18"/>
                <w:lang w:eastAsia="en-US"/>
              </w:rPr>
            </w:pPr>
          </w:p>
          <w:p w14:paraId="6F23AB17" w14:textId="77777777" w:rsidR="00C403DE" w:rsidRDefault="00C403DE" w:rsidP="000E6FC1">
            <w:pPr>
              <w:spacing w:line="240" w:lineRule="auto"/>
              <w:rPr>
                <w:szCs w:val="18"/>
                <w:lang w:eastAsia="en-US"/>
              </w:rPr>
            </w:pPr>
          </w:p>
          <w:p w14:paraId="46678CEA" w14:textId="77777777" w:rsidR="00C403DE" w:rsidRPr="00995A99" w:rsidRDefault="00C403DE" w:rsidP="000E6FC1">
            <w:pPr>
              <w:spacing w:line="240" w:lineRule="auto"/>
              <w:rPr>
                <w:szCs w:val="18"/>
                <w:lang w:eastAsia="en-US"/>
              </w:rPr>
            </w:pPr>
          </w:p>
          <w:p w14:paraId="0D95B4B8" w14:textId="77777777" w:rsidR="00C403DE" w:rsidRPr="00995A99" w:rsidRDefault="00C403DE" w:rsidP="000E6FC1">
            <w:pPr>
              <w:spacing w:line="240" w:lineRule="auto"/>
              <w:rPr>
                <w:szCs w:val="18"/>
                <w:lang w:eastAsia="en-US"/>
              </w:rPr>
            </w:pPr>
          </w:p>
        </w:tc>
      </w:tr>
    </w:tbl>
    <w:p w14:paraId="13B3808D" w14:textId="6E92EABD" w:rsidR="00C403DE" w:rsidRPr="00C403DE" w:rsidRDefault="00C403DE">
      <w:pPr>
        <w:spacing w:line="240" w:lineRule="auto"/>
        <w:rPr>
          <w:b/>
          <w:bCs/>
          <w:szCs w:val="18"/>
          <w:u w:val="single"/>
        </w:rPr>
      </w:pPr>
    </w:p>
    <w:sectPr w:rsidR="00C403DE" w:rsidRPr="00C403DE" w:rsidSect="00B11519">
      <w:headerReference w:type="default" r:id="rId7"/>
      <w:footerReference w:type="default" r:id="rId8"/>
      <w:headerReference w:type="first" r:id="rId9"/>
      <w:footerReference w:type="first" r:id="rId10"/>
      <w:pgSz w:w="11906" w:h="16838" w:code="9"/>
      <w:pgMar w:top="2398" w:right="2818" w:bottom="1077" w:left="1559" w:header="2398" w:footer="56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4CD65" w14:textId="77777777" w:rsidR="00CE47A0" w:rsidRDefault="00CE47A0">
      <w:pPr>
        <w:spacing w:line="240" w:lineRule="auto"/>
      </w:pPr>
      <w:r>
        <w:separator/>
      </w:r>
    </w:p>
  </w:endnote>
  <w:endnote w:type="continuationSeparator" w:id="0">
    <w:p w14:paraId="1404CD67" w14:textId="77777777" w:rsidR="00CE47A0" w:rsidRDefault="00CE47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panose1 w:val="00000000000000000000"/>
    <w:charset w:val="00"/>
    <w:family w:val="swiss"/>
    <w:notTrueType/>
    <w:pitch w:val="default"/>
    <w:sig w:usb0="00000003" w:usb1="00000000" w:usb2="00000000" w:usb3="00000000" w:csb0="00000001" w:csb1="00000000"/>
  </w:font>
  <w:font w:name="KIX Barcode">
    <w:panose1 w:val="020B7200000000000000"/>
    <w:charset w:val="00"/>
    <w:family w:val="swiss"/>
    <w:pitch w:val="variable"/>
    <w:sig w:usb0="8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4CD24" w14:textId="77777777" w:rsidR="00CE47A0" w:rsidRPr="00BC3B53" w:rsidRDefault="00CE47A0" w:rsidP="008C356D">
    <w:pPr>
      <w:pStyle w:val="Voettekst"/>
      <w:spacing w:line="240" w:lineRule="auto"/>
      <w:rPr>
        <w:sz w:val="2"/>
        <w:szCs w:val="2"/>
      </w:rPr>
    </w:pPr>
  </w:p>
  <w:tbl>
    <w:tblPr>
      <w:tblW w:w="9757" w:type="dxa"/>
      <w:tblLayout w:type="fixed"/>
      <w:tblCellMar>
        <w:left w:w="0" w:type="dxa"/>
        <w:right w:w="0" w:type="dxa"/>
      </w:tblCellMar>
      <w:tblLook w:val="0000" w:firstRow="0" w:lastRow="0" w:firstColumn="0" w:lastColumn="0" w:noHBand="0" w:noVBand="0"/>
    </w:tblPr>
    <w:tblGrid>
      <w:gridCol w:w="7601"/>
      <w:gridCol w:w="2156"/>
    </w:tblGrid>
    <w:tr w:rsidR="00CE47A0" w14:paraId="1404CD27" w14:textId="77777777" w:rsidTr="001E4C6B">
      <w:trPr>
        <w:trHeight w:hRule="exact" w:val="240"/>
      </w:trPr>
      <w:tc>
        <w:tcPr>
          <w:tcW w:w="7601" w:type="dxa"/>
          <w:shd w:val="clear" w:color="auto" w:fill="auto"/>
        </w:tcPr>
        <w:p w14:paraId="1404CD25" w14:textId="77777777" w:rsidR="00CE47A0" w:rsidRDefault="00CE47A0" w:rsidP="003F1F6B">
          <w:pPr>
            <w:pStyle w:val="Huisstijl-Rubricering"/>
          </w:pPr>
        </w:p>
      </w:tc>
      <w:tc>
        <w:tcPr>
          <w:tcW w:w="2156" w:type="dxa"/>
        </w:tcPr>
        <w:p w14:paraId="1404CD26" w14:textId="5B309FBB" w:rsidR="00CE47A0" w:rsidRPr="00236CFE" w:rsidRDefault="00CE47A0" w:rsidP="003F1F6B">
          <w:pPr>
            <w:pStyle w:val="Huisstijl-Paginanummering"/>
          </w:pPr>
          <w:r w:rsidRPr="00CB7ABA">
            <w:t xml:space="preserve">Pagina </w:t>
          </w:r>
          <w:r w:rsidRPr="00CB7ABA">
            <w:fldChar w:fldCharType="begin"/>
          </w:r>
          <w:r w:rsidRPr="00CB7ABA">
            <w:instrText xml:space="preserve"> PAGE   \* MERGEFORMAT </w:instrText>
          </w:r>
          <w:r w:rsidRPr="00CB7ABA">
            <w:fldChar w:fldCharType="separate"/>
          </w:r>
          <w:r>
            <w:t>2</w:t>
          </w:r>
          <w:r w:rsidRPr="00CB7ABA">
            <w:fldChar w:fldCharType="end"/>
          </w:r>
          <w:r w:rsidRPr="00CB7ABA">
            <w:t xml:space="preserve"> van </w:t>
          </w:r>
          <w:r w:rsidR="005558D8">
            <w:fldChar w:fldCharType="begin"/>
          </w:r>
          <w:r w:rsidR="005558D8">
            <w:instrText xml:space="preserve"> SECTIONPAGES   \* MERGEFORMAT </w:instrText>
          </w:r>
          <w:r w:rsidR="005558D8">
            <w:fldChar w:fldCharType="separate"/>
          </w:r>
          <w:r w:rsidR="005558D8">
            <w:t>4</w:t>
          </w:r>
          <w:r w:rsidR="005558D8">
            <w:fldChar w:fldCharType="end"/>
          </w:r>
        </w:p>
      </w:tc>
    </w:tr>
  </w:tbl>
  <w:p w14:paraId="1404CD28" w14:textId="77777777" w:rsidR="00CE47A0" w:rsidRPr="00BC3B53" w:rsidRDefault="00CE47A0" w:rsidP="00BC3B53">
    <w:pPr>
      <w:pStyle w:val="Voettekst"/>
      <w:spacing w:line="240"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1" w:type="dxa"/>
      <w:tblLayout w:type="fixed"/>
      <w:tblCellMar>
        <w:left w:w="0" w:type="dxa"/>
        <w:right w:w="0" w:type="dxa"/>
      </w:tblCellMar>
      <w:tblLook w:val="0000" w:firstRow="0" w:lastRow="0" w:firstColumn="0" w:lastColumn="0" w:noHBand="0" w:noVBand="0"/>
    </w:tblPr>
    <w:tblGrid>
      <w:gridCol w:w="7601"/>
      <w:gridCol w:w="2170"/>
    </w:tblGrid>
    <w:tr w:rsidR="00CE47A0" w14:paraId="1404CD5E" w14:textId="77777777" w:rsidTr="001E4C6B">
      <w:trPr>
        <w:trHeight w:hRule="exact" w:val="240"/>
      </w:trPr>
      <w:tc>
        <w:tcPr>
          <w:tcW w:w="7601" w:type="dxa"/>
          <w:shd w:val="clear" w:color="auto" w:fill="auto"/>
        </w:tcPr>
        <w:p w14:paraId="1404CD5C" w14:textId="77777777" w:rsidR="00CE47A0" w:rsidRDefault="00CE47A0" w:rsidP="008C356D">
          <w:pPr>
            <w:pStyle w:val="Huisstijl-Rubricering"/>
          </w:pPr>
        </w:p>
      </w:tc>
      <w:tc>
        <w:tcPr>
          <w:tcW w:w="2170" w:type="dxa"/>
        </w:tcPr>
        <w:p w14:paraId="1404CD5D" w14:textId="0D891C53" w:rsidR="00CE47A0" w:rsidRPr="00CB7ABA" w:rsidRDefault="00CE47A0" w:rsidP="00CB7ABA">
          <w:pPr>
            <w:pStyle w:val="Huisstijl-Paginanummering"/>
          </w:pPr>
          <w:r w:rsidRPr="00CB7ABA">
            <w:t xml:space="preserve">Pagina </w:t>
          </w:r>
          <w:r w:rsidRPr="00CB7ABA">
            <w:fldChar w:fldCharType="begin"/>
          </w:r>
          <w:r w:rsidRPr="00CB7ABA">
            <w:instrText xml:space="preserve"> PAGE   \* MERGEFORMAT </w:instrText>
          </w:r>
          <w:r w:rsidRPr="00CB7ABA">
            <w:fldChar w:fldCharType="separate"/>
          </w:r>
          <w:r>
            <w:t>1</w:t>
          </w:r>
          <w:r w:rsidRPr="00CB7ABA">
            <w:fldChar w:fldCharType="end"/>
          </w:r>
          <w:r w:rsidRPr="00CB7ABA">
            <w:t xml:space="preserve"> van</w:t>
          </w:r>
          <w:r w:rsidRPr="00CB7ABA">
            <w:rPr>
              <w:rStyle w:val="Huisstijl-GegevenCharChar"/>
            </w:rPr>
            <w:t xml:space="preserve"> </w:t>
          </w:r>
          <w:r w:rsidR="005558D8">
            <w:fldChar w:fldCharType="begin"/>
          </w:r>
          <w:r w:rsidR="005558D8">
            <w:instrText xml:space="preserve"> SECTIONPAGES   \* MERGEFORMAT </w:instrText>
          </w:r>
          <w:r w:rsidR="005558D8">
            <w:fldChar w:fldCharType="separate"/>
          </w:r>
          <w:r w:rsidR="00AC4538">
            <w:t>4</w:t>
          </w:r>
          <w:r w:rsidR="005558D8">
            <w:fldChar w:fldCharType="end"/>
          </w:r>
        </w:p>
      </w:tc>
    </w:tr>
  </w:tbl>
  <w:p w14:paraId="1404CD5F" w14:textId="77777777" w:rsidR="00CE47A0" w:rsidRPr="00BC3B53" w:rsidRDefault="00CE47A0" w:rsidP="008C356D">
    <w:pPr>
      <w:pStyle w:val="Voettekst"/>
      <w:spacing w:line="240" w:lineRule="auto"/>
      <w:rPr>
        <w:sz w:val="2"/>
        <w:szCs w:val="2"/>
      </w:rPr>
    </w:pPr>
  </w:p>
  <w:p w14:paraId="1404CD60" w14:textId="77777777" w:rsidR="00CE47A0" w:rsidRPr="00BC3B53" w:rsidRDefault="00CE47A0" w:rsidP="00023E9A">
    <w:pPr>
      <w:pStyle w:val="Voettekst"/>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04CD61" w14:textId="77777777" w:rsidR="00CE47A0" w:rsidRDefault="00CE47A0">
      <w:pPr>
        <w:spacing w:line="240" w:lineRule="auto"/>
      </w:pPr>
      <w:r>
        <w:separator/>
      </w:r>
    </w:p>
  </w:footnote>
  <w:footnote w:type="continuationSeparator" w:id="0">
    <w:p w14:paraId="1404CD63" w14:textId="77777777" w:rsidR="00CE47A0" w:rsidRDefault="00CE47A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4CD13" w14:textId="77777777" w:rsidR="00CE47A0" w:rsidRDefault="00CE47A0" w:rsidP="008C356D">
    <w:pPr>
      <w:pStyle w:val="Koptekst"/>
      <w:rPr>
        <w:rFonts w:cs="Verdana-Bold"/>
        <w:b/>
        <w:bCs/>
        <w:smallCaps/>
        <w:szCs w:val="18"/>
      </w:rPr>
    </w:pPr>
  </w:p>
  <w:tbl>
    <w:tblPr>
      <w:tblpPr w:leftFromText="142" w:rightFromText="142" w:vertAnchor="page" w:tblpX="7616" w:tblpY="2978"/>
      <w:tblOverlap w:val="never"/>
      <w:tblW w:w="2268" w:type="dxa"/>
      <w:tblLayout w:type="fixed"/>
      <w:tblCellMar>
        <w:left w:w="0" w:type="dxa"/>
        <w:right w:w="0" w:type="dxa"/>
      </w:tblCellMar>
      <w:tblLook w:val="0000" w:firstRow="0" w:lastRow="0" w:firstColumn="0" w:lastColumn="0" w:noHBand="0" w:noVBand="0"/>
    </w:tblPr>
    <w:tblGrid>
      <w:gridCol w:w="2268"/>
    </w:tblGrid>
    <w:tr w:rsidR="00CE47A0" w14:paraId="1404CD15" w14:textId="77777777" w:rsidTr="00D57BC8">
      <w:tc>
        <w:tcPr>
          <w:tcW w:w="2268" w:type="dxa"/>
          <w:shd w:val="clear" w:color="auto" w:fill="auto"/>
        </w:tcPr>
        <w:p w14:paraId="2377F11A" w14:textId="03AF3BA8" w:rsidR="00CE47A0" w:rsidRPr="00F9751C" w:rsidRDefault="00CC4047" w:rsidP="00CE47A0">
          <w:pPr>
            <w:pStyle w:val="Huisstijl-Adres"/>
          </w:pPr>
          <w:r>
            <w:rPr>
              <w:b/>
            </w:rPr>
            <w:t>Directoraat-generaal  Groningen en Ondergrond</w:t>
          </w:r>
          <w:r w:rsidRPr="00F9751C">
            <w:rPr>
              <w:b/>
            </w:rPr>
            <w:t xml:space="preserve"> </w:t>
          </w:r>
          <w:r w:rsidR="00CE47A0" w:rsidRPr="00F9751C">
            <w:rPr>
              <w:b/>
            </w:rPr>
            <w:br/>
          </w:r>
        </w:p>
        <w:p w14:paraId="1404CD14" w14:textId="5ABCFE70" w:rsidR="00CE47A0" w:rsidRPr="00044613" w:rsidRDefault="00CE47A0" w:rsidP="00CE47A0">
          <w:pPr>
            <w:pStyle w:val="Huisstijl-Adres"/>
          </w:pPr>
          <w:r>
            <w:rPr>
              <w:b/>
            </w:rPr>
            <w:t>Format voor</w:t>
          </w:r>
          <w:r w:rsidRPr="00F9751C">
            <w:rPr>
              <w:b/>
            </w:rPr>
            <w:br/>
          </w:r>
          <w:r>
            <w:t xml:space="preserve">Aanvraag </w:t>
          </w:r>
          <w:r w:rsidR="00865367">
            <w:t xml:space="preserve">tijdelijke </w:t>
          </w:r>
          <w:r>
            <w:t xml:space="preserve">ontheffing </w:t>
          </w:r>
          <w:r w:rsidR="00865367">
            <w:t xml:space="preserve">indienen verwijderingsplan </w:t>
          </w:r>
          <w:r w:rsidR="00D57BC8">
            <w:t>–</w:t>
          </w:r>
          <w:r w:rsidR="00865367">
            <w:t xml:space="preserve"> </w:t>
          </w:r>
          <w:r>
            <w:t>zout</w:t>
          </w:r>
        </w:p>
      </w:tc>
    </w:tr>
  </w:tbl>
  <w:p w14:paraId="1404CD21" w14:textId="77777777" w:rsidR="00CE47A0" w:rsidRPr="00740712" w:rsidRDefault="00CE47A0" w:rsidP="004F44C2"/>
  <w:p w14:paraId="1404CD22" w14:textId="77777777" w:rsidR="00CE47A0" w:rsidRPr="00217880" w:rsidRDefault="00CE47A0" w:rsidP="004F44C2">
    <w:pPr>
      <w:spacing w:line="0" w:lineRule="atLeast"/>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737"/>
      <w:gridCol w:w="5156"/>
    </w:tblGrid>
    <w:tr w:rsidR="00CE47A0" w14:paraId="1404CD2B" w14:textId="77777777" w:rsidTr="003B7675">
      <w:trPr>
        <w:trHeight w:val="2636"/>
      </w:trPr>
      <w:tc>
        <w:tcPr>
          <w:tcW w:w="737" w:type="dxa"/>
          <w:shd w:val="clear" w:color="auto" w:fill="auto"/>
        </w:tcPr>
        <w:p w14:paraId="1404CD29" w14:textId="77777777" w:rsidR="00CE47A0" w:rsidRDefault="00CE47A0" w:rsidP="00044613">
          <w:pPr>
            <w:framePr w:w="6340" w:h="2750" w:hRule="exact" w:hSpace="180" w:wrap="around" w:vAnchor="page" w:hAnchor="text" w:x="3873" w:y="-70"/>
            <w:spacing w:line="240" w:lineRule="auto"/>
          </w:pPr>
          <w:r>
            <w:rPr>
              <w:noProof/>
              <w:lang w:val="en-US" w:eastAsia="en-US"/>
            </w:rPr>
            <w:drawing>
              <wp:inline distT="0" distB="0" distL="0" distR="0" wp14:anchorId="1404CD61" wp14:editId="1404CD62">
                <wp:extent cx="466725" cy="1581150"/>
                <wp:effectExtent l="0" t="0" r="0" b="0"/>
                <wp:docPr id="1" name="Picture 5" descr="Rijkslint 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7885585" name="Picture 5" descr="Rijkslint Zwar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66725" cy="1581150"/>
                        </a:xfrm>
                        <a:prstGeom prst="rect">
                          <a:avLst/>
                        </a:prstGeom>
                        <a:noFill/>
                        <a:ln>
                          <a:noFill/>
                        </a:ln>
                      </pic:spPr>
                    </pic:pic>
                  </a:graphicData>
                </a:graphic>
              </wp:inline>
            </w:drawing>
          </w:r>
        </w:p>
      </w:tc>
      <w:tc>
        <w:tcPr>
          <w:tcW w:w="5156" w:type="dxa"/>
          <w:shd w:val="clear" w:color="auto" w:fill="auto"/>
        </w:tcPr>
        <w:p w14:paraId="1404CD2A" w14:textId="77777777" w:rsidR="00CE47A0" w:rsidRPr="00AC5A1D" w:rsidRDefault="00CE47A0" w:rsidP="00044613">
          <w:pPr>
            <w:framePr w:w="6340" w:h="2750" w:hRule="exact" w:hSpace="180" w:wrap="around" w:vAnchor="page" w:hAnchor="text" w:x="3873" w:y="-70"/>
            <w:spacing w:line="240" w:lineRule="auto"/>
          </w:pPr>
          <w:r>
            <w:rPr>
              <w:noProof/>
            </w:rPr>
            <w:drawing>
              <wp:inline distT="0" distB="0" distL="0" distR="0" wp14:anchorId="1404CD63" wp14:editId="1404CD64">
                <wp:extent cx="2340869" cy="1583439"/>
                <wp:effectExtent l="0" t="0" r="2540" b="0"/>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9937889" name="EK_Logo_druk_corr_pos_nl.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40869" cy="1583439"/>
                        </a:xfrm>
                        <a:prstGeom prst="rect">
                          <a:avLst/>
                        </a:prstGeom>
                      </pic:spPr>
                    </pic:pic>
                  </a:graphicData>
                </a:graphic>
              </wp:inline>
            </w:drawing>
          </w:r>
        </w:p>
      </w:tc>
    </w:tr>
  </w:tbl>
  <w:p w14:paraId="1404CD2C" w14:textId="77777777" w:rsidR="00CE47A0" w:rsidRDefault="00CE47A0" w:rsidP="00044613">
    <w:pPr>
      <w:framePr w:w="6340" w:h="2750" w:hRule="exact" w:hSpace="180" w:wrap="around" w:vAnchor="page" w:hAnchor="text" w:x="3873" w:y="-70"/>
    </w:pPr>
  </w:p>
  <w:p w14:paraId="1404CD2D" w14:textId="77777777" w:rsidR="00CE47A0" w:rsidRDefault="00CE47A0" w:rsidP="00E046DD"/>
  <w:tbl>
    <w:tblPr>
      <w:tblpPr w:leftFromText="142" w:rightFromText="142" w:vertAnchor="page" w:tblpX="7616" w:tblpY="2978"/>
      <w:tblOverlap w:val="never"/>
      <w:tblW w:w="2160" w:type="dxa"/>
      <w:tblLayout w:type="fixed"/>
      <w:tblCellMar>
        <w:left w:w="0" w:type="dxa"/>
        <w:right w:w="0" w:type="dxa"/>
      </w:tblCellMar>
      <w:tblLook w:val="0000" w:firstRow="0" w:lastRow="0" w:firstColumn="0" w:lastColumn="0" w:noHBand="0" w:noVBand="0"/>
    </w:tblPr>
    <w:tblGrid>
      <w:gridCol w:w="2160"/>
    </w:tblGrid>
    <w:tr w:rsidR="00CE47A0" w14:paraId="1404CD31" w14:textId="77777777" w:rsidTr="005558E0">
      <w:tc>
        <w:tcPr>
          <w:tcW w:w="2160" w:type="dxa"/>
          <w:shd w:val="clear" w:color="auto" w:fill="auto"/>
        </w:tcPr>
        <w:p w14:paraId="1404CD2E" w14:textId="0027908F" w:rsidR="00CE47A0" w:rsidRPr="00F9751C" w:rsidRDefault="00CC4047" w:rsidP="005558E0">
          <w:pPr>
            <w:pStyle w:val="Huisstijl-Adres"/>
          </w:pPr>
          <w:r>
            <w:rPr>
              <w:b/>
            </w:rPr>
            <w:t>Directoraat-generaal  Groningen en Ondergrond</w:t>
          </w:r>
          <w:r w:rsidRPr="00F9751C">
            <w:rPr>
              <w:b/>
            </w:rPr>
            <w:t xml:space="preserve"> </w:t>
          </w:r>
          <w:r w:rsidR="00CE47A0" w:rsidRPr="00F9751C">
            <w:rPr>
              <w:b/>
            </w:rPr>
            <w:br/>
          </w:r>
        </w:p>
        <w:p w14:paraId="1404CD30" w14:textId="04EC1932" w:rsidR="00CE47A0" w:rsidRPr="004C2ACE" w:rsidRDefault="00CE47A0" w:rsidP="00CE47A0">
          <w:pPr>
            <w:pStyle w:val="Huisstijl-Adres"/>
          </w:pPr>
          <w:r>
            <w:rPr>
              <w:b/>
            </w:rPr>
            <w:t>Format voor</w:t>
          </w:r>
          <w:r w:rsidRPr="00F9751C">
            <w:rPr>
              <w:b/>
            </w:rPr>
            <w:br/>
          </w:r>
          <w:r>
            <w:t xml:space="preserve">Aanvraag </w:t>
          </w:r>
          <w:r w:rsidR="00865367">
            <w:t xml:space="preserve">tijdelijke </w:t>
          </w:r>
          <w:r>
            <w:t xml:space="preserve">ontheffing </w:t>
          </w:r>
          <w:r w:rsidR="00865367">
            <w:t xml:space="preserve">indienen verwijderingslan </w:t>
          </w:r>
          <w:r w:rsidR="00D57BC8">
            <w:t>–</w:t>
          </w:r>
          <w:r w:rsidR="00865367">
            <w:t xml:space="preserve"> </w:t>
          </w:r>
          <w:r>
            <w:t>zout</w:t>
          </w:r>
        </w:p>
      </w:tc>
    </w:tr>
    <w:tr w:rsidR="00CE47A0" w14:paraId="1404CD33" w14:textId="77777777" w:rsidTr="005558E0">
      <w:trPr>
        <w:trHeight w:hRule="exact" w:val="200"/>
      </w:trPr>
      <w:tc>
        <w:tcPr>
          <w:tcW w:w="2160" w:type="dxa"/>
          <w:shd w:val="clear" w:color="auto" w:fill="auto"/>
        </w:tcPr>
        <w:p w14:paraId="1404CD32" w14:textId="77777777" w:rsidR="00CE47A0" w:rsidRPr="004C2ACE" w:rsidRDefault="00CE47A0" w:rsidP="005558E0"/>
      </w:tc>
    </w:tr>
    <w:tr w:rsidR="00CE47A0" w14:paraId="1404CD37" w14:textId="77777777" w:rsidTr="005558E0">
      <w:tc>
        <w:tcPr>
          <w:tcW w:w="2160" w:type="dxa"/>
          <w:shd w:val="clear" w:color="auto" w:fill="auto"/>
        </w:tcPr>
        <w:p w14:paraId="1404CD34" w14:textId="77777777" w:rsidR="00CE47A0" w:rsidRPr="00F9751C" w:rsidRDefault="00CE47A0" w:rsidP="005558E0">
          <w:pPr>
            <w:pStyle w:val="Huisstijl-Kopje"/>
          </w:pPr>
          <w:r>
            <w:t>Datum</w:t>
          </w:r>
        </w:p>
        <w:p w14:paraId="1404CD35" w14:textId="1E02C248" w:rsidR="00CE47A0" w:rsidRPr="00F9751C" w:rsidRDefault="00CE47A0" w:rsidP="005558E0">
          <w:pPr>
            <w:pStyle w:val="Huisstijl-Gegeven"/>
          </w:pPr>
          <w:r>
            <w:t>1</w:t>
          </w:r>
          <w:r w:rsidR="00CC4047">
            <w:t xml:space="preserve"> </w:t>
          </w:r>
          <w:r w:rsidR="00C403DE">
            <w:t>oktober</w:t>
          </w:r>
          <w:r>
            <w:t xml:space="preserve"> 2022</w:t>
          </w:r>
        </w:p>
        <w:p w14:paraId="1404CD36" w14:textId="77777777" w:rsidR="00CE47A0" w:rsidRPr="00F0379C" w:rsidRDefault="00CE47A0" w:rsidP="005558E0">
          <w:pPr>
            <w:pStyle w:val="Huisstijl-Gegeven"/>
          </w:pPr>
        </w:p>
      </w:tc>
    </w:tr>
  </w:tbl>
  <w:p w14:paraId="1404CD38" w14:textId="77777777" w:rsidR="00CE47A0" w:rsidRPr="00306994" w:rsidRDefault="00CE47A0" w:rsidP="00306994">
    <w:pPr>
      <w:rPr>
        <w:vanish/>
      </w:rPr>
    </w:pPr>
  </w:p>
  <w:tbl>
    <w:tblPr>
      <w:tblW w:w="7371" w:type="dxa"/>
      <w:tblLayout w:type="fixed"/>
      <w:tblCellMar>
        <w:left w:w="0" w:type="dxa"/>
        <w:right w:w="0" w:type="dxa"/>
      </w:tblCellMar>
      <w:tblLook w:val="0000" w:firstRow="0" w:lastRow="0" w:firstColumn="0" w:lastColumn="0" w:noHBand="0" w:noVBand="0"/>
    </w:tblPr>
    <w:tblGrid>
      <w:gridCol w:w="2176"/>
      <w:gridCol w:w="5195"/>
    </w:tblGrid>
    <w:tr w:rsidR="00CE47A0" w14:paraId="1404CD3A" w14:textId="77777777" w:rsidTr="00865367">
      <w:trPr>
        <w:trHeight w:val="400"/>
      </w:trPr>
      <w:tc>
        <w:tcPr>
          <w:tcW w:w="7371" w:type="dxa"/>
          <w:gridSpan w:val="2"/>
          <w:shd w:val="clear" w:color="auto" w:fill="auto"/>
        </w:tcPr>
        <w:p w14:paraId="1404CD39" w14:textId="77777777" w:rsidR="00CE47A0" w:rsidRPr="00B349FA" w:rsidRDefault="00CE47A0" w:rsidP="009D5D50"/>
      </w:tc>
    </w:tr>
    <w:tr w:rsidR="00CE47A0" w14:paraId="1404CD3D" w14:textId="77777777" w:rsidTr="00865367">
      <w:trPr>
        <w:trHeight w:hRule="exact" w:val="496"/>
      </w:trPr>
      <w:tc>
        <w:tcPr>
          <w:tcW w:w="7371" w:type="dxa"/>
          <w:gridSpan w:val="2"/>
          <w:shd w:val="clear" w:color="auto" w:fill="auto"/>
        </w:tcPr>
        <w:p w14:paraId="1404CD3B" w14:textId="77777777" w:rsidR="00CE47A0" w:rsidRDefault="00CE47A0" w:rsidP="00925121">
          <w:pPr>
            <w:pStyle w:val="Huisstijl-NAW"/>
          </w:pPr>
        </w:p>
        <w:p w14:paraId="1404CD3C" w14:textId="77777777" w:rsidR="00CE47A0" w:rsidRDefault="00CE47A0" w:rsidP="00925121">
          <w:pPr>
            <w:pStyle w:val="Huisstijl-NAW"/>
          </w:pPr>
        </w:p>
      </w:tc>
    </w:tr>
    <w:tr w:rsidR="00CE47A0" w14:paraId="1404CD41" w14:textId="77777777" w:rsidTr="00865367">
      <w:trPr>
        <w:trHeight w:val="460"/>
      </w:trPr>
      <w:tc>
        <w:tcPr>
          <w:tcW w:w="2176" w:type="dxa"/>
          <w:vMerge w:val="restart"/>
          <w:shd w:val="clear" w:color="auto" w:fill="auto"/>
        </w:tcPr>
        <w:p w14:paraId="1404CD3E" w14:textId="072ABE69" w:rsidR="00CE47A0" w:rsidRDefault="00CE47A0" w:rsidP="009D5D50">
          <w:r>
            <w:rPr>
              <w:noProof/>
            </w:rPr>
            <mc:AlternateContent>
              <mc:Choice Requires="wps">
                <w:drawing>
                  <wp:anchor distT="45720" distB="45720" distL="114300" distR="114300" simplePos="0" relativeHeight="251695104" behindDoc="0" locked="0" layoutInCell="1" allowOverlap="1" wp14:anchorId="0DD78702" wp14:editId="3874655E">
                    <wp:simplePos x="0" y="0"/>
                    <wp:positionH relativeFrom="column">
                      <wp:posOffset>0</wp:posOffset>
                    </wp:positionH>
                    <wp:positionV relativeFrom="paragraph">
                      <wp:posOffset>-255270</wp:posOffset>
                    </wp:positionV>
                    <wp:extent cx="1447800" cy="495300"/>
                    <wp:effectExtent l="0" t="0" r="0" b="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495300"/>
                            </a:xfrm>
                            <a:prstGeom prst="rect">
                              <a:avLst/>
                            </a:prstGeom>
                            <a:solidFill>
                              <a:srgbClr val="FFFFFF"/>
                            </a:solidFill>
                            <a:ln w="9525">
                              <a:noFill/>
                              <a:miter lim="800000"/>
                              <a:headEnd/>
                              <a:tailEnd/>
                            </a:ln>
                          </wps:spPr>
                          <wps:txbx>
                            <w:txbxContent>
                              <w:p w14:paraId="65B5A305" w14:textId="6FF20063" w:rsidR="00CE47A0" w:rsidRPr="00CE47A0" w:rsidRDefault="00CE47A0">
                                <w:pPr>
                                  <w:rPr>
                                    <w:sz w:val="48"/>
                                    <w:szCs w:val="48"/>
                                  </w:rPr>
                                </w:pPr>
                                <w:r w:rsidRPr="00CE47A0">
                                  <w:rPr>
                                    <w:sz w:val="48"/>
                                    <w:szCs w:val="48"/>
                                  </w:rPr>
                                  <w:t>Format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D78702" id="_x0000_t202" coordsize="21600,21600" o:spt="202" path="m,l,21600r21600,l21600,xe">
                    <v:stroke joinstyle="miter"/>
                    <v:path gradientshapeok="t" o:connecttype="rect"/>
                  </v:shapetype>
                  <v:shape id="Tekstvak 2" o:spid="_x0000_s1026" type="#_x0000_t202" style="position:absolute;margin-left:0;margin-top:-20.1pt;width:114pt;height:39pt;z-index:2516951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" stroked="f">
                    <v:textbox>
                      <w:txbxContent>
                        <w:p w14:paraId="65B5A305" w14:textId="6FF20063" w:rsidR="00CE47A0" w:rsidRPr="00CE47A0" w:rsidRDefault="00CE47A0">
                          <w:pPr>
                            <w:rPr>
                              <w:sz w:val="48"/>
                              <w:szCs w:val="48"/>
                            </w:rPr>
                          </w:pPr>
                          <w:r w:rsidRPr="00CE47A0">
                            <w:rPr>
                              <w:sz w:val="48"/>
                              <w:szCs w:val="48"/>
                            </w:rPr>
                            <w:t>Format</w:t>
                          </w:r>
                        </w:p>
                      </w:txbxContent>
                    </v:textbox>
                    <w10:wrap type="square"/>
                  </v:shape>
                </w:pict>
              </mc:Fallback>
            </mc:AlternateContent>
          </w:r>
        </w:p>
      </w:tc>
      <w:tc>
        <w:tcPr>
          <w:tcW w:w="5195" w:type="dxa"/>
          <w:shd w:val="clear" w:color="auto" w:fill="auto"/>
        </w:tcPr>
        <w:p w14:paraId="1EAEF65C" w14:textId="343C23D9" w:rsidR="00865367" w:rsidRDefault="00CE47A0" w:rsidP="009D5D50">
          <w:r>
            <w:t xml:space="preserve">AANVRAAG </w:t>
          </w:r>
          <w:r w:rsidR="00865367">
            <w:t xml:space="preserve">TIJDELIJKE </w:t>
          </w:r>
          <w:r>
            <w:t xml:space="preserve">ONTHEFFING </w:t>
          </w:r>
        </w:p>
        <w:p w14:paraId="1404CD3F" w14:textId="2CC1B7A5" w:rsidR="00CE47A0" w:rsidRDefault="00CE47A0" w:rsidP="009D5D50">
          <w:r>
            <w:t>ZOUT</w:t>
          </w:r>
        </w:p>
        <w:p w14:paraId="1404CD40" w14:textId="77777777" w:rsidR="00CE47A0" w:rsidRDefault="00CE47A0" w:rsidP="009D5D50"/>
      </w:tc>
    </w:tr>
    <w:tr w:rsidR="00CE47A0" w14:paraId="1404CD45" w14:textId="77777777" w:rsidTr="00865367">
      <w:trPr>
        <w:trHeight w:val="560"/>
      </w:trPr>
      <w:tc>
        <w:tcPr>
          <w:tcW w:w="2176" w:type="dxa"/>
          <w:vMerge/>
          <w:shd w:val="clear" w:color="auto" w:fill="auto"/>
        </w:tcPr>
        <w:p w14:paraId="1404CD42" w14:textId="77777777" w:rsidR="00CE47A0" w:rsidRDefault="00CE47A0" w:rsidP="009D5D50"/>
      </w:tc>
      <w:tc>
        <w:tcPr>
          <w:tcW w:w="5195" w:type="dxa"/>
          <w:shd w:val="clear" w:color="auto" w:fill="auto"/>
        </w:tcPr>
        <w:p w14:paraId="1404CD43" w14:textId="7E0F5909" w:rsidR="00CE47A0" w:rsidRDefault="00CE47A0" w:rsidP="009D5D50"/>
        <w:p w14:paraId="1404CD44" w14:textId="77777777" w:rsidR="00CE47A0" w:rsidRPr="007402E0" w:rsidRDefault="00CE47A0" w:rsidP="009D5D50"/>
      </w:tc>
    </w:tr>
    <w:tr w:rsidR="00CE47A0" w14:paraId="1404CD4B" w14:textId="77777777" w:rsidTr="00865367">
      <w:trPr>
        <w:trHeight w:hRule="exact" w:val="238"/>
      </w:trPr>
      <w:tc>
        <w:tcPr>
          <w:tcW w:w="2176" w:type="dxa"/>
          <w:tcBorders>
            <w:top w:val="dotted" w:sz="4" w:space="0" w:color="auto"/>
          </w:tcBorders>
          <w:shd w:val="clear" w:color="auto" w:fill="auto"/>
        </w:tcPr>
        <w:p w14:paraId="1404CD49" w14:textId="77777777" w:rsidR="00CE47A0" w:rsidRDefault="00CE47A0" w:rsidP="00925121">
          <w:pPr>
            <w:pStyle w:val="Huisstijl-Gegeven"/>
            <w:rPr>
              <w:noProof w:val="0"/>
            </w:rPr>
          </w:pPr>
        </w:p>
      </w:tc>
      <w:tc>
        <w:tcPr>
          <w:tcW w:w="5195" w:type="dxa"/>
          <w:tcBorders>
            <w:top w:val="dotted" w:sz="4" w:space="0" w:color="auto"/>
          </w:tcBorders>
          <w:shd w:val="clear" w:color="auto" w:fill="auto"/>
        </w:tcPr>
        <w:p w14:paraId="1404CD4A" w14:textId="77777777" w:rsidR="00CE47A0" w:rsidRDefault="00CE47A0" w:rsidP="009D5D50"/>
      </w:tc>
    </w:tr>
    <w:tr w:rsidR="00CE47A0" w14:paraId="1404CD4E" w14:textId="77777777" w:rsidTr="00865367">
      <w:trPr>
        <w:trHeight w:val="238"/>
      </w:trPr>
      <w:tc>
        <w:tcPr>
          <w:tcW w:w="2176" w:type="dxa"/>
          <w:shd w:val="clear" w:color="auto" w:fill="auto"/>
        </w:tcPr>
        <w:p w14:paraId="1404CD4C" w14:textId="610E7181" w:rsidR="00CE47A0" w:rsidRDefault="00CE47A0" w:rsidP="00925121">
          <w:pPr>
            <w:pStyle w:val="Huisstijl-Gegeven"/>
            <w:rPr>
              <w:noProof w:val="0"/>
            </w:rPr>
          </w:pPr>
          <w:r>
            <w:rPr>
              <w:noProof w:val="0"/>
            </w:rPr>
            <w:t>Format</w:t>
          </w:r>
        </w:p>
      </w:tc>
      <w:tc>
        <w:tcPr>
          <w:tcW w:w="5195" w:type="dxa"/>
          <w:shd w:val="clear" w:color="auto" w:fill="auto"/>
        </w:tcPr>
        <w:p w14:paraId="1404CD4D" w14:textId="57521A21" w:rsidR="00CE47A0" w:rsidRDefault="00CE47A0" w:rsidP="009D5D50">
          <w:r>
            <w:t xml:space="preserve">Aanvraag </w:t>
          </w:r>
          <w:r w:rsidR="00865367" w:rsidRPr="00865367">
            <w:t>tijdelijke ontheffing van de verplichting tot indienen van het verwijderingsplan en het verwijderen van een mijnbouwwerk</w:t>
          </w:r>
        </w:p>
      </w:tc>
    </w:tr>
    <w:tr w:rsidR="00CE47A0" w14:paraId="1404CD51" w14:textId="77777777" w:rsidTr="00865367">
      <w:trPr>
        <w:trHeight w:val="238"/>
      </w:trPr>
      <w:tc>
        <w:tcPr>
          <w:tcW w:w="2176" w:type="dxa"/>
          <w:shd w:val="clear" w:color="auto" w:fill="auto"/>
        </w:tcPr>
        <w:p w14:paraId="1404CD4F" w14:textId="2C796E69" w:rsidR="00CE47A0" w:rsidRDefault="00CE47A0" w:rsidP="00925121">
          <w:pPr>
            <w:pStyle w:val="Huisstijl-Gegeven"/>
            <w:rPr>
              <w:noProof w:val="0"/>
            </w:rPr>
          </w:pPr>
          <w:r>
            <w:rPr>
              <w:noProof w:val="0"/>
            </w:rPr>
            <w:t>Sector</w:t>
          </w:r>
        </w:p>
      </w:tc>
      <w:tc>
        <w:tcPr>
          <w:tcW w:w="5195" w:type="dxa"/>
          <w:shd w:val="clear" w:color="auto" w:fill="auto"/>
        </w:tcPr>
        <w:p w14:paraId="1404CD50" w14:textId="30CBEB01" w:rsidR="00CE47A0" w:rsidRDefault="00CE47A0" w:rsidP="009D5D50">
          <w:r>
            <w:t>Zout</w:t>
          </w:r>
        </w:p>
      </w:tc>
    </w:tr>
    <w:tr w:rsidR="00CE47A0" w14:paraId="1404CD54" w14:textId="77777777" w:rsidTr="00865367">
      <w:trPr>
        <w:trHeight w:val="238"/>
      </w:trPr>
      <w:tc>
        <w:tcPr>
          <w:tcW w:w="2176" w:type="dxa"/>
          <w:shd w:val="clear" w:color="auto" w:fill="auto"/>
        </w:tcPr>
        <w:p w14:paraId="1404CD52" w14:textId="7A2DB79A" w:rsidR="00CE47A0" w:rsidRDefault="00865367" w:rsidP="00925121">
          <w:pPr>
            <w:pStyle w:val="Huisstijl-Gegeven"/>
            <w:rPr>
              <w:noProof w:val="0"/>
            </w:rPr>
          </w:pPr>
          <w:r>
            <w:rPr>
              <w:noProof w:val="0"/>
            </w:rPr>
            <w:t>versie</w:t>
          </w:r>
        </w:p>
      </w:tc>
      <w:tc>
        <w:tcPr>
          <w:tcW w:w="5195" w:type="dxa"/>
          <w:shd w:val="clear" w:color="auto" w:fill="auto"/>
        </w:tcPr>
        <w:p w14:paraId="1404CD53" w14:textId="0BA00C0D" w:rsidR="00CE47A0" w:rsidRDefault="00CE47A0" w:rsidP="009D5D50">
          <w:r>
            <w:t xml:space="preserve">1 </w:t>
          </w:r>
          <w:r w:rsidR="00C403DE">
            <w:t>oktober</w:t>
          </w:r>
          <w:r>
            <w:t xml:space="preserve"> 2022</w:t>
          </w:r>
        </w:p>
      </w:tc>
    </w:tr>
    <w:tr w:rsidR="00CE47A0" w14:paraId="1404CD57" w14:textId="77777777" w:rsidTr="00865367">
      <w:trPr>
        <w:trHeight w:val="238"/>
      </w:trPr>
      <w:tc>
        <w:tcPr>
          <w:tcW w:w="2176" w:type="dxa"/>
          <w:shd w:val="clear" w:color="auto" w:fill="auto"/>
        </w:tcPr>
        <w:p w14:paraId="1404CD55" w14:textId="0B29D3B7" w:rsidR="00CE47A0" w:rsidRDefault="00CE47A0" w:rsidP="00925121">
          <w:pPr>
            <w:pStyle w:val="Huisstijl-Gegeven"/>
            <w:rPr>
              <w:noProof w:val="0"/>
            </w:rPr>
          </w:pPr>
          <w:r>
            <w:rPr>
              <w:noProof w:val="0"/>
            </w:rPr>
            <w:t>Indienen bij</w:t>
          </w:r>
        </w:p>
      </w:tc>
      <w:tc>
        <w:tcPr>
          <w:tcW w:w="5195" w:type="dxa"/>
          <w:shd w:val="clear" w:color="auto" w:fill="auto"/>
        </w:tcPr>
        <w:p w14:paraId="1404CD56" w14:textId="48959A93" w:rsidR="00CE47A0" w:rsidRDefault="00CE47A0" w:rsidP="009D5D50">
          <w:r>
            <w:t>mijnbouwvergunningen@minezk.nl</w:t>
          </w:r>
        </w:p>
      </w:tc>
    </w:tr>
    <w:tr w:rsidR="00CE47A0" w14:paraId="1404CD5A" w14:textId="77777777" w:rsidTr="00865367">
      <w:trPr>
        <w:trHeight w:val="238"/>
      </w:trPr>
      <w:tc>
        <w:tcPr>
          <w:tcW w:w="2176" w:type="dxa"/>
          <w:tcBorders>
            <w:bottom w:val="dotted" w:sz="4" w:space="0" w:color="auto"/>
          </w:tcBorders>
          <w:shd w:val="clear" w:color="auto" w:fill="auto"/>
        </w:tcPr>
        <w:p w14:paraId="1404CD58" w14:textId="77777777" w:rsidR="00CE47A0" w:rsidRDefault="00CE47A0" w:rsidP="00925121">
          <w:pPr>
            <w:pStyle w:val="Huisstijl-Gegeven"/>
            <w:rPr>
              <w:noProof w:val="0"/>
            </w:rPr>
          </w:pPr>
        </w:p>
      </w:tc>
      <w:tc>
        <w:tcPr>
          <w:tcW w:w="5195" w:type="dxa"/>
          <w:tcBorders>
            <w:bottom w:val="dotted" w:sz="4" w:space="0" w:color="auto"/>
          </w:tcBorders>
          <w:shd w:val="clear" w:color="auto" w:fill="auto"/>
        </w:tcPr>
        <w:p w14:paraId="1404CD59" w14:textId="77777777" w:rsidR="00CE47A0" w:rsidRDefault="00CE47A0" w:rsidP="009D5D50"/>
      </w:tc>
    </w:tr>
  </w:tbl>
  <w:p w14:paraId="1404CD5B" w14:textId="77777777" w:rsidR="00CE47A0" w:rsidRPr="00BC4AE3" w:rsidRDefault="00CE47A0" w:rsidP="0004461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9B860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346CD8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08A9F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52E270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79C02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FC409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360B6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15:restartNumberingAfterBreak="0">
    <w:nsid w:val="FFFFFF88"/>
    <w:multiLevelType w:val="singleLevel"/>
    <w:tmpl w:val="B798BA92"/>
    <w:lvl w:ilvl="0">
      <w:start w:val="1"/>
      <w:numFmt w:val="decimal"/>
      <w:lvlText w:val="%1."/>
      <w:lvlJc w:val="left"/>
      <w:pPr>
        <w:tabs>
          <w:tab w:val="num" w:pos="360"/>
        </w:tabs>
        <w:ind w:left="360" w:hanging="360"/>
      </w:pPr>
    </w:lvl>
  </w:abstractNum>
  <w:abstractNum w:abstractNumId="9" w15:restartNumberingAfterBreak="0">
    <w:nsid w:val="04D91B28"/>
    <w:multiLevelType w:val="hybridMultilevel"/>
    <w:tmpl w:val="720249D4"/>
    <w:lvl w:ilvl="0" w:tplc="AF4810C4">
      <w:start w:val="1"/>
      <w:numFmt w:val="lowerRoman"/>
      <w:lvlText w:val="%1."/>
      <w:lvlJc w:val="left"/>
      <w:pPr>
        <w:ind w:left="1440" w:hanging="720"/>
      </w:pPr>
    </w:lvl>
    <w:lvl w:ilvl="1" w:tplc="04130019">
      <w:start w:val="1"/>
      <w:numFmt w:val="lowerLetter"/>
      <w:lvlText w:val="%2."/>
      <w:lvlJc w:val="left"/>
      <w:pPr>
        <w:ind w:left="1800" w:hanging="360"/>
      </w:pPr>
    </w:lvl>
    <w:lvl w:ilvl="2" w:tplc="0413001B">
      <w:start w:val="1"/>
      <w:numFmt w:val="lowerRoman"/>
      <w:lvlText w:val="%3."/>
      <w:lvlJc w:val="right"/>
      <w:pPr>
        <w:ind w:left="2520" w:hanging="180"/>
      </w:pPr>
    </w:lvl>
    <w:lvl w:ilvl="3" w:tplc="0413000F">
      <w:start w:val="1"/>
      <w:numFmt w:val="decimal"/>
      <w:lvlText w:val="%4."/>
      <w:lvlJc w:val="left"/>
      <w:pPr>
        <w:ind w:left="3240" w:hanging="360"/>
      </w:pPr>
    </w:lvl>
    <w:lvl w:ilvl="4" w:tplc="04130019">
      <w:start w:val="1"/>
      <w:numFmt w:val="lowerLetter"/>
      <w:lvlText w:val="%5."/>
      <w:lvlJc w:val="left"/>
      <w:pPr>
        <w:ind w:left="3960" w:hanging="360"/>
      </w:pPr>
    </w:lvl>
    <w:lvl w:ilvl="5" w:tplc="0413001B">
      <w:start w:val="1"/>
      <w:numFmt w:val="lowerRoman"/>
      <w:lvlText w:val="%6."/>
      <w:lvlJc w:val="right"/>
      <w:pPr>
        <w:ind w:left="4680" w:hanging="180"/>
      </w:pPr>
    </w:lvl>
    <w:lvl w:ilvl="6" w:tplc="0413000F">
      <w:start w:val="1"/>
      <w:numFmt w:val="decimal"/>
      <w:lvlText w:val="%7."/>
      <w:lvlJc w:val="left"/>
      <w:pPr>
        <w:ind w:left="5400" w:hanging="360"/>
      </w:pPr>
    </w:lvl>
    <w:lvl w:ilvl="7" w:tplc="04130019">
      <w:start w:val="1"/>
      <w:numFmt w:val="lowerLetter"/>
      <w:lvlText w:val="%8."/>
      <w:lvlJc w:val="left"/>
      <w:pPr>
        <w:ind w:left="6120" w:hanging="360"/>
      </w:pPr>
    </w:lvl>
    <w:lvl w:ilvl="8" w:tplc="0413001B">
      <w:start w:val="1"/>
      <w:numFmt w:val="lowerRoman"/>
      <w:lvlText w:val="%9."/>
      <w:lvlJc w:val="right"/>
      <w:pPr>
        <w:ind w:left="6840" w:hanging="180"/>
      </w:pPr>
    </w:lvl>
  </w:abstractNum>
  <w:abstractNum w:abstractNumId="10" w15:restartNumberingAfterBreak="0">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A4120A4"/>
    <w:multiLevelType w:val="hybridMultilevel"/>
    <w:tmpl w:val="1D8E1FCE"/>
    <w:lvl w:ilvl="0" w:tplc="968ACF62">
      <w:start w:val="1"/>
      <w:numFmt w:val="bullet"/>
      <w:pStyle w:val="Lijstopsomteken"/>
      <w:lvlText w:val="•"/>
      <w:lvlJc w:val="left"/>
      <w:pPr>
        <w:tabs>
          <w:tab w:val="num" w:pos="227"/>
        </w:tabs>
        <w:ind w:left="227" w:hanging="227"/>
      </w:pPr>
      <w:rPr>
        <w:rFonts w:ascii="Verdana" w:hAnsi="Verdana" w:hint="default"/>
        <w:sz w:val="18"/>
        <w:szCs w:val="18"/>
      </w:rPr>
    </w:lvl>
    <w:lvl w:ilvl="1" w:tplc="5DE470F4" w:tentative="1">
      <w:start w:val="1"/>
      <w:numFmt w:val="bullet"/>
      <w:lvlText w:val="o"/>
      <w:lvlJc w:val="left"/>
      <w:pPr>
        <w:tabs>
          <w:tab w:val="num" w:pos="1440"/>
        </w:tabs>
        <w:ind w:left="1440" w:hanging="360"/>
      </w:pPr>
      <w:rPr>
        <w:rFonts w:ascii="Courier New" w:hAnsi="Courier New" w:cs="Courier New" w:hint="default"/>
      </w:rPr>
    </w:lvl>
    <w:lvl w:ilvl="2" w:tplc="C194ECB8" w:tentative="1">
      <w:start w:val="1"/>
      <w:numFmt w:val="bullet"/>
      <w:lvlText w:val=""/>
      <w:lvlJc w:val="left"/>
      <w:pPr>
        <w:tabs>
          <w:tab w:val="num" w:pos="2160"/>
        </w:tabs>
        <w:ind w:left="2160" w:hanging="360"/>
      </w:pPr>
      <w:rPr>
        <w:rFonts w:ascii="Wingdings" w:hAnsi="Wingdings" w:hint="default"/>
      </w:rPr>
    </w:lvl>
    <w:lvl w:ilvl="3" w:tplc="D1D8092C" w:tentative="1">
      <w:start w:val="1"/>
      <w:numFmt w:val="bullet"/>
      <w:lvlText w:val=""/>
      <w:lvlJc w:val="left"/>
      <w:pPr>
        <w:tabs>
          <w:tab w:val="num" w:pos="2880"/>
        </w:tabs>
        <w:ind w:left="2880" w:hanging="360"/>
      </w:pPr>
      <w:rPr>
        <w:rFonts w:ascii="Symbol" w:hAnsi="Symbol" w:hint="default"/>
      </w:rPr>
    </w:lvl>
    <w:lvl w:ilvl="4" w:tplc="36CC9C94" w:tentative="1">
      <w:start w:val="1"/>
      <w:numFmt w:val="bullet"/>
      <w:lvlText w:val="o"/>
      <w:lvlJc w:val="left"/>
      <w:pPr>
        <w:tabs>
          <w:tab w:val="num" w:pos="3600"/>
        </w:tabs>
        <w:ind w:left="3600" w:hanging="360"/>
      </w:pPr>
      <w:rPr>
        <w:rFonts w:ascii="Courier New" w:hAnsi="Courier New" w:cs="Courier New" w:hint="default"/>
      </w:rPr>
    </w:lvl>
    <w:lvl w:ilvl="5" w:tplc="8230CEC6" w:tentative="1">
      <w:start w:val="1"/>
      <w:numFmt w:val="bullet"/>
      <w:lvlText w:val=""/>
      <w:lvlJc w:val="left"/>
      <w:pPr>
        <w:tabs>
          <w:tab w:val="num" w:pos="4320"/>
        </w:tabs>
        <w:ind w:left="4320" w:hanging="360"/>
      </w:pPr>
      <w:rPr>
        <w:rFonts w:ascii="Wingdings" w:hAnsi="Wingdings" w:hint="default"/>
      </w:rPr>
    </w:lvl>
    <w:lvl w:ilvl="6" w:tplc="29A0655C" w:tentative="1">
      <w:start w:val="1"/>
      <w:numFmt w:val="bullet"/>
      <w:lvlText w:val=""/>
      <w:lvlJc w:val="left"/>
      <w:pPr>
        <w:tabs>
          <w:tab w:val="num" w:pos="5040"/>
        </w:tabs>
        <w:ind w:left="5040" w:hanging="360"/>
      </w:pPr>
      <w:rPr>
        <w:rFonts w:ascii="Symbol" w:hAnsi="Symbol" w:hint="default"/>
      </w:rPr>
    </w:lvl>
    <w:lvl w:ilvl="7" w:tplc="FA6A6A76" w:tentative="1">
      <w:start w:val="1"/>
      <w:numFmt w:val="bullet"/>
      <w:lvlText w:val="o"/>
      <w:lvlJc w:val="left"/>
      <w:pPr>
        <w:tabs>
          <w:tab w:val="num" w:pos="5760"/>
        </w:tabs>
        <w:ind w:left="5760" w:hanging="360"/>
      </w:pPr>
      <w:rPr>
        <w:rFonts w:ascii="Courier New" w:hAnsi="Courier New" w:cs="Courier New" w:hint="default"/>
      </w:rPr>
    </w:lvl>
    <w:lvl w:ilvl="8" w:tplc="BF084FD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7C46A5"/>
    <w:multiLevelType w:val="hybridMultilevel"/>
    <w:tmpl w:val="CC7C4548"/>
    <w:lvl w:ilvl="0" w:tplc="04130001">
      <w:start w:val="1"/>
      <w:numFmt w:val="bullet"/>
      <w:lvlText w:val=""/>
      <w:lvlJc w:val="left"/>
      <w:pPr>
        <w:ind w:left="1505" w:hanging="360"/>
      </w:pPr>
      <w:rPr>
        <w:rFonts w:ascii="Symbol" w:hAnsi="Symbol" w:hint="default"/>
      </w:rPr>
    </w:lvl>
    <w:lvl w:ilvl="1" w:tplc="04130003">
      <w:start w:val="1"/>
      <w:numFmt w:val="bullet"/>
      <w:lvlText w:val="o"/>
      <w:lvlJc w:val="left"/>
      <w:pPr>
        <w:ind w:left="2225" w:hanging="360"/>
      </w:pPr>
      <w:rPr>
        <w:rFonts w:ascii="Courier New" w:hAnsi="Courier New" w:cs="Courier New" w:hint="default"/>
      </w:rPr>
    </w:lvl>
    <w:lvl w:ilvl="2" w:tplc="04130005">
      <w:start w:val="1"/>
      <w:numFmt w:val="bullet"/>
      <w:lvlText w:val=""/>
      <w:lvlJc w:val="left"/>
      <w:pPr>
        <w:ind w:left="2945" w:hanging="360"/>
      </w:pPr>
      <w:rPr>
        <w:rFonts w:ascii="Wingdings" w:hAnsi="Wingdings" w:hint="default"/>
      </w:rPr>
    </w:lvl>
    <w:lvl w:ilvl="3" w:tplc="04130001">
      <w:start w:val="1"/>
      <w:numFmt w:val="bullet"/>
      <w:lvlText w:val=""/>
      <w:lvlJc w:val="left"/>
      <w:pPr>
        <w:ind w:left="3665" w:hanging="360"/>
      </w:pPr>
      <w:rPr>
        <w:rFonts w:ascii="Symbol" w:hAnsi="Symbol" w:hint="default"/>
      </w:rPr>
    </w:lvl>
    <w:lvl w:ilvl="4" w:tplc="04130003">
      <w:start w:val="1"/>
      <w:numFmt w:val="bullet"/>
      <w:lvlText w:val="o"/>
      <w:lvlJc w:val="left"/>
      <w:pPr>
        <w:ind w:left="4385" w:hanging="360"/>
      </w:pPr>
      <w:rPr>
        <w:rFonts w:ascii="Courier New" w:hAnsi="Courier New" w:cs="Courier New" w:hint="default"/>
      </w:rPr>
    </w:lvl>
    <w:lvl w:ilvl="5" w:tplc="04130005">
      <w:start w:val="1"/>
      <w:numFmt w:val="bullet"/>
      <w:lvlText w:val=""/>
      <w:lvlJc w:val="left"/>
      <w:pPr>
        <w:ind w:left="5105" w:hanging="360"/>
      </w:pPr>
      <w:rPr>
        <w:rFonts w:ascii="Wingdings" w:hAnsi="Wingdings" w:hint="default"/>
      </w:rPr>
    </w:lvl>
    <w:lvl w:ilvl="6" w:tplc="04130001">
      <w:start w:val="1"/>
      <w:numFmt w:val="bullet"/>
      <w:lvlText w:val=""/>
      <w:lvlJc w:val="left"/>
      <w:pPr>
        <w:ind w:left="5825" w:hanging="360"/>
      </w:pPr>
      <w:rPr>
        <w:rFonts w:ascii="Symbol" w:hAnsi="Symbol" w:hint="default"/>
      </w:rPr>
    </w:lvl>
    <w:lvl w:ilvl="7" w:tplc="04130003">
      <w:start w:val="1"/>
      <w:numFmt w:val="bullet"/>
      <w:lvlText w:val="o"/>
      <w:lvlJc w:val="left"/>
      <w:pPr>
        <w:ind w:left="6545" w:hanging="360"/>
      </w:pPr>
      <w:rPr>
        <w:rFonts w:ascii="Courier New" w:hAnsi="Courier New" w:cs="Courier New" w:hint="default"/>
      </w:rPr>
    </w:lvl>
    <w:lvl w:ilvl="8" w:tplc="04130005">
      <w:start w:val="1"/>
      <w:numFmt w:val="bullet"/>
      <w:lvlText w:val=""/>
      <w:lvlJc w:val="left"/>
      <w:pPr>
        <w:ind w:left="7265" w:hanging="360"/>
      </w:pPr>
      <w:rPr>
        <w:rFonts w:ascii="Wingdings" w:hAnsi="Wingdings" w:hint="default"/>
      </w:rPr>
    </w:lvl>
  </w:abstractNum>
  <w:abstractNum w:abstractNumId="13" w15:restartNumberingAfterBreak="0">
    <w:nsid w:val="0E186316"/>
    <w:multiLevelType w:val="hybridMultilevel"/>
    <w:tmpl w:val="EA6E447E"/>
    <w:lvl w:ilvl="0" w:tplc="FC923632">
      <w:start w:val="1"/>
      <w:numFmt w:val="lowerLetter"/>
      <w:lvlText w:val="%1."/>
      <w:lvlJc w:val="left"/>
      <w:pPr>
        <w:ind w:left="785" w:hanging="360"/>
      </w:pPr>
      <w:rPr>
        <w:b w:val="0"/>
        <w:bCs w:val="0"/>
      </w:rPr>
    </w:lvl>
    <w:lvl w:ilvl="1" w:tplc="04130019">
      <w:start w:val="1"/>
      <w:numFmt w:val="lowerLetter"/>
      <w:lvlText w:val="%2."/>
      <w:lvlJc w:val="left"/>
      <w:pPr>
        <w:ind w:left="1505" w:hanging="360"/>
      </w:pPr>
    </w:lvl>
    <w:lvl w:ilvl="2" w:tplc="0413001B">
      <w:start w:val="1"/>
      <w:numFmt w:val="lowerRoman"/>
      <w:lvlText w:val="%3."/>
      <w:lvlJc w:val="right"/>
      <w:pPr>
        <w:ind w:left="2225" w:hanging="180"/>
      </w:pPr>
    </w:lvl>
    <w:lvl w:ilvl="3" w:tplc="0413000F">
      <w:start w:val="1"/>
      <w:numFmt w:val="decimal"/>
      <w:lvlText w:val="%4."/>
      <w:lvlJc w:val="left"/>
      <w:pPr>
        <w:ind w:left="2945" w:hanging="360"/>
      </w:pPr>
    </w:lvl>
    <w:lvl w:ilvl="4" w:tplc="04130019">
      <w:start w:val="1"/>
      <w:numFmt w:val="lowerLetter"/>
      <w:lvlText w:val="%5."/>
      <w:lvlJc w:val="left"/>
      <w:pPr>
        <w:ind w:left="3665" w:hanging="360"/>
      </w:pPr>
    </w:lvl>
    <w:lvl w:ilvl="5" w:tplc="0413001B">
      <w:start w:val="1"/>
      <w:numFmt w:val="lowerRoman"/>
      <w:lvlText w:val="%6."/>
      <w:lvlJc w:val="right"/>
      <w:pPr>
        <w:ind w:left="4385" w:hanging="180"/>
      </w:pPr>
    </w:lvl>
    <w:lvl w:ilvl="6" w:tplc="0413000F">
      <w:start w:val="1"/>
      <w:numFmt w:val="decimal"/>
      <w:lvlText w:val="%7."/>
      <w:lvlJc w:val="left"/>
      <w:pPr>
        <w:ind w:left="5105" w:hanging="360"/>
      </w:pPr>
    </w:lvl>
    <w:lvl w:ilvl="7" w:tplc="04130019">
      <w:start w:val="1"/>
      <w:numFmt w:val="lowerLetter"/>
      <w:lvlText w:val="%8."/>
      <w:lvlJc w:val="left"/>
      <w:pPr>
        <w:ind w:left="5825" w:hanging="360"/>
      </w:pPr>
    </w:lvl>
    <w:lvl w:ilvl="8" w:tplc="0413001B">
      <w:start w:val="1"/>
      <w:numFmt w:val="lowerRoman"/>
      <w:lvlText w:val="%9."/>
      <w:lvlJc w:val="right"/>
      <w:pPr>
        <w:ind w:left="6545" w:hanging="180"/>
      </w:pPr>
    </w:lvl>
  </w:abstractNum>
  <w:abstractNum w:abstractNumId="14" w15:restartNumberingAfterBreak="0">
    <w:nsid w:val="0E2C724D"/>
    <w:multiLevelType w:val="multilevel"/>
    <w:tmpl w:val="EE4C9750"/>
    <w:numStyleLink w:val="Nummeringagenda"/>
  </w:abstractNum>
  <w:abstractNum w:abstractNumId="15" w15:restartNumberingAfterBreak="0">
    <w:nsid w:val="0F706393"/>
    <w:multiLevelType w:val="multilevel"/>
    <w:tmpl w:val="EE4C9750"/>
    <w:styleLink w:val="Nummeringagenda"/>
    <w:lvl w:ilvl="0">
      <w:start w:val="1"/>
      <w:numFmt w:val="decimal"/>
      <w:lvlText w:val="%1."/>
      <w:lvlJc w:val="left"/>
      <w:pPr>
        <w:tabs>
          <w:tab w:val="num" w:pos="720"/>
        </w:tabs>
        <w:ind w:left="720" w:hanging="360"/>
      </w:pPr>
      <w:rPr>
        <w:rFonts w:ascii="Verdana" w:hAnsi="Verdana" w:cs="Times New Roman" w:hint="default"/>
        <w:sz w:val="18"/>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E555FEF"/>
    <w:multiLevelType w:val="hybridMultilevel"/>
    <w:tmpl w:val="50F0923E"/>
    <w:lvl w:ilvl="0" w:tplc="1E52860A">
      <w:start w:val="1"/>
      <w:numFmt w:val="bullet"/>
      <w:pStyle w:val="Lijstopsomteken2"/>
      <w:lvlText w:val="–"/>
      <w:lvlJc w:val="left"/>
      <w:pPr>
        <w:tabs>
          <w:tab w:val="num" w:pos="227"/>
        </w:tabs>
        <w:ind w:left="227" w:firstLine="0"/>
      </w:pPr>
      <w:rPr>
        <w:rFonts w:ascii="Verdana" w:hAnsi="Verdana" w:hint="default"/>
      </w:rPr>
    </w:lvl>
    <w:lvl w:ilvl="1" w:tplc="AE3E13E8" w:tentative="1">
      <w:start w:val="1"/>
      <w:numFmt w:val="bullet"/>
      <w:lvlText w:val="o"/>
      <w:lvlJc w:val="left"/>
      <w:pPr>
        <w:tabs>
          <w:tab w:val="num" w:pos="1440"/>
        </w:tabs>
        <w:ind w:left="1440" w:hanging="360"/>
      </w:pPr>
      <w:rPr>
        <w:rFonts w:ascii="Courier New" w:hAnsi="Courier New" w:cs="Courier New" w:hint="default"/>
      </w:rPr>
    </w:lvl>
    <w:lvl w:ilvl="2" w:tplc="33A0FAA0" w:tentative="1">
      <w:start w:val="1"/>
      <w:numFmt w:val="bullet"/>
      <w:lvlText w:val=""/>
      <w:lvlJc w:val="left"/>
      <w:pPr>
        <w:tabs>
          <w:tab w:val="num" w:pos="2160"/>
        </w:tabs>
        <w:ind w:left="2160" w:hanging="360"/>
      </w:pPr>
      <w:rPr>
        <w:rFonts w:ascii="Wingdings" w:hAnsi="Wingdings" w:hint="default"/>
      </w:rPr>
    </w:lvl>
    <w:lvl w:ilvl="3" w:tplc="82429310" w:tentative="1">
      <w:start w:val="1"/>
      <w:numFmt w:val="bullet"/>
      <w:lvlText w:val=""/>
      <w:lvlJc w:val="left"/>
      <w:pPr>
        <w:tabs>
          <w:tab w:val="num" w:pos="2880"/>
        </w:tabs>
        <w:ind w:left="2880" w:hanging="360"/>
      </w:pPr>
      <w:rPr>
        <w:rFonts w:ascii="Symbol" w:hAnsi="Symbol" w:hint="default"/>
      </w:rPr>
    </w:lvl>
    <w:lvl w:ilvl="4" w:tplc="72E420D2" w:tentative="1">
      <w:start w:val="1"/>
      <w:numFmt w:val="bullet"/>
      <w:lvlText w:val="o"/>
      <w:lvlJc w:val="left"/>
      <w:pPr>
        <w:tabs>
          <w:tab w:val="num" w:pos="3600"/>
        </w:tabs>
        <w:ind w:left="3600" w:hanging="360"/>
      </w:pPr>
      <w:rPr>
        <w:rFonts w:ascii="Courier New" w:hAnsi="Courier New" w:cs="Courier New" w:hint="default"/>
      </w:rPr>
    </w:lvl>
    <w:lvl w:ilvl="5" w:tplc="7D8E1D1A" w:tentative="1">
      <w:start w:val="1"/>
      <w:numFmt w:val="bullet"/>
      <w:lvlText w:val=""/>
      <w:lvlJc w:val="left"/>
      <w:pPr>
        <w:tabs>
          <w:tab w:val="num" w:pos="4320"/>
        </w:tabs>
        <w:ind w:left="4320" w:hanging="360"/>
      </w:pPr>
      <w:rPr>
        <w:rFonts w:ascii="Wingdings" w:hAnsi="Wingdings" w:hint="default"/>
      </w:rPr>
    </w:lvl>
    <w:lvl w:ilvl="6" w:tplc="EBE408DA" w:tentative="1">
      <w:start w:val="1"/>
      <w:numFmt w:val="bullet"/>
      <w:lvlText w:val=""/>
      <w:lvlJc w:val="left"/>
      <w:pPr>
        <w:tabs>
          <w:tab w:val="num" w:pos="5040"/>
        </w:tabs>
        <w:ind w:left="5040" w:hanging="360"/>
      </w:pPr>
      <w:rPr>
        <w:rFonts w:ascii="Symbol" w:hAnsi="Symbol" w:hint="default"/>
      </w:rPr>
    </w:lvl>
    <w:lvl w:ilvl="7" w:tplc="E0F0D1A4" w:tentative="1">
      <w:start w:val="1"/>
      <w:numFmt w:val="bullet"/>
      <w:lvlText w:val="o"/>
      <w:lvlJc w:val="left"/>
      <w:pPr>
        <w:tabs>
          <w:tab w:val="num" w:pos="5760"/>
        </w:tabs>
        <w:ind w:left="5760" w:hanging="360"/>
      </w:pPr>
      <w:rPr>
        <w:rFonts w:ascii="Courier New" w:hAnsi="Courier New" w:cs="Courier New" w:hint="default"/>
      </w:rPr>
    </w:lvl>
    <w:lvl w:ilvl="8" w:tplc="0096DE0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ACF114F"/>
    <w:multiLevelType w:val="hybridMultilevel"/>
    <w:tmpl w:val="5896C636"/>
    <w:lvl w:ilvl="0" w:tplc="ED78D672">
      <w:start w:val="1"/>
      <w:numFmt w:val="decimal"/>
      <w:lvlText w:val="%1."/>
      <w:lvlJc w:val="left"/>
      <w:pPr>
        <w:tabs>
          <w:tab w:val="num" w:pos="720"/>
        </w:tabs>
        <w:ind w:left="720" w:hanging="360"/>
      </w:pPr>
    </w:lvl>
    <w:lvl w:ilvl="1" w:tplc="7318D99E" w:tentative="1">
      <w:start w:val="1"/>
      <w:numFmt w:val="lowerLetter"/>
      <w:lvlText w:val="%2."/>
      <w:lvlJc w:val="left"/>
      <w:pPr>
        <w:tabs>
          <w:tab w:val="num" w:pos="1440"/>
        </w:tabs>
        <w:ind w:left="1440" w:hanging="360"/>
      </w:pPr>
    </w:lvl>
    <w:lvl w:ilvl="2" w:tplc="3DC63F00" w:tentative="1">
      <w:start w:val="1"/>
      <w:numFmt w:val="lowerRoman"/>
      <w:lvlText w:val="%3."/>
      <w:lvlJc w:val="right"/>
      <w:pPr>
        <w:tabs>
          <w:tab w:val="num" w:pos="2160"/>
        </w:tabs>
        <w:ind w:left="2160" w:hanging="180"/>
      </w:pPr>
    </w:lvl>
    <w:lvl w:ilvl="3" w:tplc="446C31B0" w:tentative="1">
      <w:start w:val="1"/>
      <w:numFmt w:val="decimal"/>
      <w:lvlText w:val="%4."/>
      <w:lvlJc w:val="left"/>
      <w:pPr>
        <w:tabs>
          <w:tab w:val="num" w:pos="2880"/>
        </w:tabs>
        <w:ind w:left="2880" w:hanging="360"/>
      </w:pPr>
    </w:lvl>
    <w:lvl w:ilvl="4" w:tplc="B346379C" w:tentative="1">
      <w:start w:val="1"/>
      <w:numFmt w:val="lowerLetter"/>
      <w:lvlText w:val="%5."/>
      <w:lvlJc w:val="left"/>
      <w:pPr>
        <w:tabs>
          <w:tab w:val="num" w:pos="3600"/>
        </w:tabs>
        <w:ind w:left="3600" w:hanging="360"/>
      </w:pPr>
    </w:lvl>
    <w:lvl w:ilvl="5" w:tplc="EDFEED8A" w:tentative="1">
      <w:start w:val="1"/>
      <w:numFmt w:val="lowerRoman"/>
      <w:lvlText w:val="%6."/>
      <w:lvlJc w:val="right"/>
      <w:pPr>
        <w:tabs>
          <w:tab w:val="num" w:pos="4320"/>
        </w:tabs>
        <w:ind w:left="4320" w:hanging="180"/>
      </w:pPr>
    </w:lvl>
    <w:lvl w:ilvl="6" w:tplc="8E4EAF4A" w:tentative="1">
      <w:start w:val="1"/>
      <w:numFmt w:val="decimal"/>
      <w:lvlText w:val="%7."/>
      <w:lvlJc w:val="left"/>
      <w:pPr>
        <w:tabs>
          <w:tab w:val="num" w:pos="5040"/>
        </w:tabs>
        <w:ind w:left="5040" w:hanging="360"/>
      </w:pPr>
    </w:lvl>
    <w:lvl w:ilvl="7" w:tplc="3CFA8D6E" w:tentative="1">
      <w:start w:val="1"/>
      <w:numFmt w:val="lowerLetter"/>
      <w:lvlText w:val="%8."/>
      <w:lvlJc w:val="left"/>
      <w:pPr>
        <w:tabs>
          <w:tab w:val="num" w:pos="5760"/>
        </w:tabs>
        <w:ind w:left="5760" w:hanging="360"/>
      </w:pPr>
    </w:lvl>
    <w:lvl w:ilvl="8" w:tplc="5E742062" w:tentative="1">
      <w:start w:val="1"/>
      <w:numFmt w:val="lowerRoman"/>
      <w:lvlText w:val="%9."/>
      <w:lvlJc w:val="right"/>
      <w:pPr>
        <w:tabs>
          <w:tab w:val="num" w:pos="6480"/>
        </w:tabs>
        <w:ind w:left="6480" w:hanging="180"/>
      </w:pPr>
    </w:lvl>
  </w:abstractNum>
  <w:abstractNum w:abstractNumId="20" w15:restartNumberingAfterBreak="0">
    <w:nsid w:val="6CE72CA7"/>
    <w:multiLevelType w:val="hybridMultilevel"/>
    <w:tmpl w:val="6ADAB85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7D4A4B2F"/>
    <w:multiLevelType w:val="multilevel"/>
    <w:tmpl w:val="EE4C9750"/>
    <w:numStyleLink w:val="Nummeringagenda"/>
  </w:abstractNum>
  <w:num w:numId="1">
    <w:abstractNumId w:val="11"/>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6"/>
  </w:num>
  <w:num w:numId="13">
    <w:abstractNumId w:val="18"/>
  </w:num>
  <w:num w:numId="14">
    <w:abstractNumId w:val="17"/>
  </w:num>
  <w:num w:numId="15">
    <w:abstractNumId w:val="19"/>
  </w:num>
  <w:num w:numId="16">
    <w:abstractNumId w:val="15"/>
  </w:num>
  <w:num w:numId="17">
    <w:abstractNumId w:val="21"/>
  </w:num>
  <w:num w:numId="18">
    <w:abstractNumId w:val="14"/>
  </w:num>
  <w:num w:numId="19">
    <w:abstractNumId w:val="20"/>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1A0"/>
    <w:rsid w:val="000104C9"/>
    <w:rsid w:val="00013862"/>
    <w:rsid w:val="00016012"/>
    <w:rsid w:val="00020189"/>
    <w:rsid w:val="00020EE4"/>
    <w:rsid w:val="00023E9A"/>
    <w:rsid w:val="000346B8"/>
    <w:rsid w:val="00034A84"/>
    <w:rsid w:val="0003586B"/>
    <w:rsid w:val="00035E67"/>
    <w:rsid w:val="000366F3"/>
    <w:rsid w:val="00044613"/>
    <w:rsid w:val="00052C28"/>
    <w:rsid w:val="00071F28"/>
    <w:rsid w:val="0007250C"/>
    <w:rsid w:val="00074079"/>
    <w:rsid w:val="00092799"/>
    <w:rsid w:val="00092C5F"/>
    <w:rsid w:val="00096680"/>
    <w:rsid w:val="000A174A"/>
    <w:rsid w:val="000A3E0A"/>
    <w:rsid w:val="000A51D1"/>
    <w:rsid w:val="000A65AC"/>
    <w:rsid w:val="000B7281"/>
    <w:rsid w:val="000B7FAB"/>
    <w:rsid w:val="000C3EA9"/>
    <w:rsid w:val="000D0225"/>
    <w:rsid w:val="000D119D"/>
    <w:rsid w:val="000F161D"/>
    <w:rsid w:val="0010289E"/>
    <w:rsid w:val="00123704"/>
    <w:rsid w:val="001270C7"/>
    <w:rsid w:val="00132540"/>
    <w:rsid w:val="00134561"/>
    <w:rsid w:val="0014786A"/>
    <w:rsid w:val="001516A4"/>
    <w:rsid w:val="00151E5F"/>
    <w:rsid w:val="001569AB"/>
    <w:rsid w:val="001612F5"/>
    <w:rsid w:val="001726F3"/>
    <w:rsid w:val="00174CC2"/>
    <w:rsid w:val="00176A33"/>
    <w:rsid w:val="00176CC6"/>
    <w:rsid w:val="00181BE4"/>
    <w:rsid w:val="00184454"/>
    <w:rsid w:val="00185576"/>
    <w:rsid w:val="00185951"/>
    <w:rsid w:val="00196B8B"/>
    <w:rsid w:val="001A2BEA"/>
    <w:rsid w:val="001A6D93"/>
    <w:rsid w:val="001B50DC"/>
    <w:rsid w:val="001C32EC"/>
    <w:rsid w:val="001C4D5A"/>
    <w:rsid w:val="001D69B0"/>
    <w:rsid w:val="001E0A39"/>
    <w:rsid w:val="001E2CB7"/>
    <w:rsid w:val="001E34C6"/>
    <w:rsid w:val="001E4C6B"/>
    <w:rsid w:val="001E5581"/>
    <w:rsid w:val="001F3C70"/>
    <w:rsid w:val="00200D88"/>
    <w:rsid w:val="00201F68"/>
    <w:rsid w:val="00206921"/>
    <w:rsid w:val="0021116F"/>
    <w:rsid w:val="00212F2A"/>
    <w:rsid w:val="00214F2B"/>
    <w:rsid w:val="00216BC2"/>
    <w:rsid w:val="00217880"/>
    <w:rsid w:val="00223668"/>
    <w:rsid w:val="0022552E"/>
    <w:rsid w:val="002309A8"/>
    <w:rsid w:val="00236CFE"/>
    <w:rsid w:val="00241498"/>
    <w:rsid w:val="002428E3"/>
    <w:rsid w:val="00260BAF"/>
    <w:rsid w:val="0026208B"/>
    <w:rsid w:val="002650F7"/>
    <w:rsid w:val="00273F3B"/>
    <w:rsid w:val="00274DB7"/>
    <w:rsid w:val="00275984"/>
    <w:rsid w:val="00280F74"/>
    <w:rsid w:val="00286998"/>
    <w:rsid w:val="00291AB7"/>
    <w:rsid w:val="0029422B"/>
    <w:rsid w:val="00295685"/>
    <w:rsid w:val="002A0384"/>
    <w:rsid w:val="002A4E76"/>
    <w:rsid w:val="002B153C"/>
    <w:rsid w:val="002C1738"/>
    <w:rsid w:val="002C2830"/>
    <w:rsid w:val="002C533C"/>
    <w:rsid w:val="002C6965"/>
    <w:rsid w:val="002D001A"/>
    <w:rsid w:val="002D220A"/>
    <w:rsid w:val="002D317B"/>
    <w:rsid w:val="002D3252"/>
    <w:rsid w:val="002D3587"/>
    <w:rsid w:val="002D502D"/>
    <w:rsid w:val="002E0F69"/>
    <w:rsid w:val="002E2A8E"/>
    <w:rsid w:val="002F5147"/>
    <w:rsid w:val="002F7084"/>
    <w:rsid w:val="00306994"/>
    <w:rsid w:val="00312597"/>
    <w:rsid w:val="00314870"/>
    <w:rsid w:val="00334154"/>
    <w:rsid w:val="00334F55"/>
    <w:rsid w:val="00341FA0"/>
    <w:rsid w:val="00352BCF"/>
    <w:rsid w:val="00353932"/>
    <w:rsid w:val="0035464B"/>
    <w:rsid w:val="0035704A"/>
    <w:rsid w:val="0036252A"/>
    <w:rsid w:val="00364D9D"/>
    <w:rsid w:val="00367ACE"/>
    <w:rsid w:val="003709A1"/>
    <w:rsid w:val="0037421D"/>
    <w:rsid w:val="003761A0"/>
    <w:rsid w:val="00383DA1"/>
    <w:rsid w:val="0039361F"/>
    <w:rsid w:val="00393963"/>
    <w:rsid w:val="00395575"/>
    <w:rsid w:val="00395672"/>
    <w:rsid w:val="003A06C8"/>
    <w:rsid w:val="003A0D7C"/>
    <w:rsid w:val="003A4C96"/>
    <w:rsid w:val="003B02CD"/>
    <w:rsid w:val="003B7675"/>
    <w:rsid w:val="003B7EE7"/>
    <w:rsid w:val="003C2CCB"/>
    <w:rsid w:val="003C6804"/>
    <w:rsid w:val="003D39EC"/>
    <w:rsid w:val="003E3DD5"/>
    <w:rsid w:val="003F07C6"/>
    <w:rsid w:val="003F1F6B"/>
    <w:rsid w:val="003F3757"/>
    <w:rsid w:val="003F387B"/>
    <w:rsid w:val="003F44B7"/>
    <w:rsid w:val="003F6262"/>
    <w:rsid w:val="00413D48"/>
    <w:rsid w:val="00415CD7"/>
    <w:rsid w:val="00422170"/>
    <w:rsid w:val="00441AC2"/>
    <w:rsid w:val="0044249B"/>
    <w:rsid w:val="0045023C"/>
    <w:rsid w:val="00451A5B"/>
    <w:rsid w:val="00452BCD"/>
    <w:rsid w:val="00452CEA"/>
    <w:rsid w:val="00465B52"/>
    <w:rsid w:val="0046708E"/>
    <w:rsid w:val="00474463"/>
    <w:rsid w:val="00474B75"/>
    <w:rsid w:val="00483F0B"/>
    <w:rsid w:val="00484957"/>
    <w:rsid w:val="00485395"/>
    <w:rsid w:val="0049331A"/>
    <w:rsid w:val="00496319"/>
    <w:rsid w:val="004B5465"/>
    <w:rsid w:val="004C2ACE"/>
    <w:rsid w:val="004D505E"/>
    <w:rsid w:val="004D72CA"/>
    <w:rsid w:val="004E2242"/>
    <w:rsid w:val="004E7286"/>
    <w:rsid w:val="004F0877"/>
    <w:rsid w:val="004F42FF"/>
    <w:rsid w:val="004F44C2"/>
    <w:rsid w:val="00507E34"/>
    <w:rsid w:val="00516022"/>
    <w:rsid w:val="00521CEE"/>
    <w:rsid w:val="00533FB9"/>
    <w:rsid w:val="005429DC"/>
    <w:rsid w:val="00554E13"/>
    <w:rsid w:val="005558D8"/>
    <w:rsid w:val="005558E0"/>
    <w:rsid w:val="00573041"/>
    <w:rsid w:val="00575B80"/>
    <w:rsid w:val="005819CE"/>
    <w:rsid w:val="0058298D"/>
    <w:rsid w:val="00593C2B"/>
    <w:rsid w:val="00596166"/>
    <w:rsid w:val="005A64D1"/>
    <w:rsid w:val="005A6663"/>
    <w:rsid w:val="005C3FE0"/>
    <w:rsid w:val="005C740C"/>
    <w:rsid w:val="005D625B"/>
    <w:rsid w:val="005E27A3"/>
    <w:rsid w:val="005F1DBC"/>
    <w:rsid w:val="005F6D11"/>
    <w:rsid w:val="00600CF0"/>
    <w:rsid w:val="006022BA"/>
    <w:rsid w:val="006048F4"/>
    <w:rsid w:val="0060660A"/>
    <w:rsid w:val="00617A44"/>
    <w:rsid w:val="006202B6"/>
    <w:rsid w:val="00622291"/>
    <w:rsid w:val="00625CD0"/>
    <w:rsid w:val="00627432"/>
    <w:rsid w:val="00631090"/>
    <w:rsid w:val="006425CB"/>
    <w:rsid w:val="006448E4"/>
    <w:rsid w:val="0065066C"/>
    <w:rsid w:val="00653606"/>
    <w:rsid w:val="00661591"/>
    <w:rsid w:val="0066195F"/>
    <w:rsid w:val="0066632F"/>
    <w:rsid w:val="006703F6"/>
    <w:rsid w:val="00674A89"/>
    <w:rsid w:val="00685545"/>
    <w:rsid w:val="006864B3"/>
    <w:rsid w:val="006A10F8"/>
    <w:rsid w:val="006A2100"/>
    <w:rsid w:val="006A7295"/>
    <w:rsid w:val="006B0209"/>
    <w:rsid w:val="006B0BF3"/>
    <w:rsid w:val="006B1D6E"/>
    <w:rsid w:val="006B775E"/>
    <w:rsid w:val="006C2535"/>
    <w:rsid w:val="006C441E"/>
    <w:rsid w:val="006C4B90"/>
    <w:rsid w:val="006C7AF0"/>
    <w:rsid w:val="006D1016"/>
    <w:rsid w:val="006D17F2"/>
    <w:rsid w:val="006E3546"/>
    <w:rsid w:val="006E3FA9"/>
    <w:rsid w:val="006E7D82"/>
    <w:rsid w:val="006F0F93"/>
    <w:rsid w:val="006F31F2"/>
    <w:rsid w:val="00714DC5"/>
    <w:rsid w:val="00715237"/>
    <w:rsid w:val="0072232C"/>
    <w:rsid w:val="00722CA6"/>
    <w:rsid w:val="007254A5"/>
    <w:rsid w:val="00725748"/>
    <w:rsid w:val="00732028"/>
    <w:rsid w:val="00732EE2"/>
    <w:rsid w:val="00735D88"/>
    <w:rsid w:val="0073720D"/>
    <w:rsid w:val="00737507"/>
    <w:rsid w:val="007402E0"/>
    <w:rsid w:val="00740712"/>
    <w:rsid w:val="00742AB9"/>
    <w:rsid w:val="00743023"/>
    <w:rsid w:val="00746233"/>
    <w:rsid w:val="00753A03"/>
    <w:rsid w:val="00754FBF"/>
    <w:rsid w:val="0075648C"/>
    <w:rsid w:val="00757E80"/>
    <w:rsid w:val="0077006F"/>
    <w:rsid w:val="007709EF"/>
    <w:rsid w:val="00780C14"/>
    <w:rsid w:val="00783559"/>
    <w:rsid w:val="00784533"/>
    <w:rsid w:val="00797AA5"/>
    <w:rsid w:val="007A4105"/>
    <w:rsid w:val="007B4503"/>
    <w:rsid w:val="007B757A"/>
    <w:rsid w:val="007C2790"/>
    <w:rsid w:val="007C406E"/>
    <w:rsid w:val="007C5183"/>
    <w:rsid w:val="007D0A6B"/>
    <w:rsid w:val="007D21B7"/>
    <w:rsid w:val="007E2B20"/>
    <w:rsid w:val="007F2868"/>
    <w:rsid w:val="007F5331"/>
    <w:rsid w:val="00800A4B"/>
    <w:rsid w:val="00800CCA"/>
    <w:rsid w:val="00802763"/>
    <w:rsid w:val="00806120"/>
    <w:rsid w:val="00812028"/>
    <w:rsid w:val="00813082"/>
    <w:rsid w:val="00814D03"/>
    <w:rsid w:val="0081547C"/>
    <w:rsid w:val="00816D33"/>
    <w:rsid w:val="00823AE2"/>
    <w:rsid w:val="0083178B"/>
    <w:rsid w:val="00833246"/>
    <w:rsid w:val="00833695"/>
    <w:rsid w:val="008336B7"/>
    <w:rsid w:val="00833872"/>
    <w:rsid w:val="00833A8E"/>
    <w:rsid w:val="00842CD8"/>
    <w:rsid w:val="008431FA"/>
    <w:rsid w:val="008547BA"/>
    <w:rsid w:val="008553C7"/>
    <w:rsid w:val="00857FEB"/>
    <w:rsid w:val="008601AF"/>
    <w:rsid w:val="00865367"/>
    <w:rsid w:val="00872271"/>
    <w:rsid w:val="0087361C"/>
    <w:rsid w:val="00881F19"/>
    <w:rsid w:val="00882623"/>
    <w:rsid w:val="008A28F5"/>
    <w:rsid w:val="008B3929"/>
    <w:rsid w:val="008B4CB3"/>
    <w:rsid w:val="008B7B24"/>
    <w:rsid w:val="008C2FDF"/>
    <w:rsid w:val="008C356D"/>
    <w:rsid w:val="008D6C99"/>
    <w:rsid w:val="008E49AD"/>
    <w:rsid w:val="008F2731"/>
    <w:rsid w:val="008F3246"/>
    <w:rsid w:val="008F3C1B"/>
    <w:rsid w:val="008F41D7"/>
    <w:rsid w:val="008F508C"/>
    <w:rsid w:val="0090271B"/>
    <w:rsid w:val="00910642"/>
    <w:rsid w:val="00910DDF"/>
    <w:rsid w:val="00925121"/>
    <w:rsid w:val="009311C8"/>
    <w:rsid w:val="00933376"/>
    <w:rsid w:val="00933A2F"/>
    <w:rsid w:val="009342CC"/>
    <w:rsid w:val="00937326"/>
    <w:rsid w:val="009517CD"/>
    <w:rsid w:val="009718F9"/>
    <w:rsid w:val="00972FB9"/>
    <w:rsid w:val="00975112"/>
    <w:rsid w:val="009809C0"/>
    <w:rsid w:val="00981768"/>
    <w:rsid w:val="009839D2"/>
    <w:rsid w:val="00983E8F"/>
    <w:rsid w:val="00994FDA"/>
    <w:rsid w:val="009A2FD7"/>
    <w:rsid w:val="009A3B71"/>
    <w:rsid w:val="009A61BC"/>
    <w:rsid w:val="009B0138"/>
    <w:rsid w:val="009B0FE9"/>
    <w:rsid w:val="009B3FEB"/>
    <w:rsid w:val="009C3F20"/>
    <w:rsid w:val="009C7CA1"/>
    <w:rsid w:val="009D043D"/>
    <w:rsid w:val="009D5D50"/>
    <w:rsid w:val="009F3259"/>
    <w:rsid w:val="00A128AD"/>
    <w:rsid w:val="00A165F6"/>
    <w:rsid w:val="00A21E76"/>
    <w:rsid w:val="00A23BC8"/>
    <w:rsid w:val="00A2457A"/>
    <w:rsid w:val="00A24F15"/>
    <w:rsid w:val="00A27CE4"/>
    <w:rsid w:val="00A30E68"/>
    <w:rsid w:val="00A31933"/>
    <w:rsid w:val="00A34AA0"/>
    <w:rsid w:val="00A34B31"/>
    <w:rsid w:val="00A40523"/>
    <w:rsid w:val="00A41FE2"/>
    <w:rsid w:val="00A47948"/>
    <w:rsid w:val="00A50824"/>
    <w:rsid w:val="00A56946"/>
    <w:rsid w:val="00A63B8C"/>
    <w:rsid w:val="00A7056E"/>
    <w:rsid w:val="00A71479"/>
    <w:rsid w:val="00A77F6F"/>
    <w:rsid w:val="00A831FD"/>
    <w:rsid w:val="00A9016E"/>
    <w:rsid w:val="00A91FA3"/>
    <w:rsid w:val="00AA40BC"/>
    <w:rsid w:val="00AA7FC9"/>
    <w:rsid w:val="00AB237D"/>
    <w:rsid w:val="00AB5933"/>
    <w:rsid w:val="00AC4538"/>
    <w:rsid w:val="00AC5A1D"/>
    <w:rsid w:val="00AE013D"/>
    <w:rsid w:val="00AE11B7"/>
    <w:rsid w:val="00AE2171"/>
    <w:rsid w:val="00AF13DA"/>
    <w:rsid w:val="00AF52F6"/>
    <w:rsid w:val="00AF7237"/>
    <w:rsid w:val="00AF78B4"/>
    <w:rsid w:val="00B0043A"/>
    <w:rsid w:val="00B00D75"/>
    <w:rsid w:val="00B070CB"/>
    <w:rsid w:val="00B1021F"/>
    <w:rsid w:val="00B11519"/>
    <w:rsid w:val="00B259C8"/>
    <w:rsid w:val="00B26CCF"/>
    <w:rsid w:val="00B349FA"/>
    <w:rsid w:val="00B34C10"/>
    <w:rsid w:val="00B425F0"/>
    <w:rsid w:val="00B42DFA"/>
    <w:rsid w:val="00B44934"/>
    <w:rsid w:val="00B531DD"/>
    <w:rsid w:val="00B55014"/>
    <w:rsid w:val="00B62232"/>
    <w:rsid w:val="00B71DC2"/>
    <w:rsid w:val="00B7385B"/>
    <w:rsid w:val="00B93893"/>
    <w:rsid w:val="00B95BDB"/>
    <w:rsid w:val="00BC164E"/>
    <w:rsid w:val="00BC3B53"/>
    <w:rsid w:val="00BC3B96"/>
    <w:rsid w:val="00BC4AE3"/>
    <w:rsid w:val="00BE3F88"/>
    <w:rsid w:val="00BE4756"/>
    <w:rsid w:val="00BE4D4F"/>
    <w:rsid w:val="00BE5ED9"/>
    <w:rsid w:val="00BE77D3"/>
    <w:rsid w:val="00BE7B41"/>
    <w:rsid w:val="00C1212C"/>
    <w:rsid w:val="00C1408A"/>
    <w:rsid w:val="00C206F1"/>
    <w:rsid w:val="00C217E1"/>
    <w:rsid w:val="00C403DE"/>
    <w:rsid w:val="00C40C60"/>
    <w:rsid w:val="00C41FB6"/>
    <w:rsid w:val="00C47047"/>
    <w:rsid w:val="00C5258E"/>
    <w:rsid w:val="00C72038"/>
    <w:rsid w:val="00C97523"/>
    <w:rsid w:val="00C97C80"/>
    <w:rsid w:val="00CA47D3"/>
    <w:rsid w:val="00CA6A3F"/>
    <w:rsid w:val="00CA7C99"/>
    <w:rsid w:val="00CA7E12"/>
    <w:rsid w:val="00CB7ABA"/>
    <w:rsid w:val="00CC344B"/>
    <w:rsid w:val="00CC4047"/>
    <w:rsid w:val="00CD362D"/>
    <w:rsid w:val="00CE1C84"/>
    <w:rsid w:val="00CE47A0"/>
    <w:rsid w:val="00CF053F"/>
    <w:rsid w:val="00D0609E"/>
    <w:rsid w:val="00D078E1"/>
    <w:rsid w:val="00D100E9"/>
    <w:rsid w:val="00D1660B"/>
    <w:rsid w:val="00D21E4B"/>
    <w:rsid w:val="00D23522"/>
    <w:rsid w:val="00D264D6"/>
    <w:rsid w:val="00D27A8B"/>
    <w:rsid w:val="00D33BF0"/>
    <w:rsid w:val="00D516BE"/>
    <w:rsid w:val="00D5423B"/>
    <w:rsid w:val="00D54F4E"/>
    <w:rsid w:val="00D57BC8"/>
    <w:rsid w:val="00D60BA4"/>
    <w:rsid w:val="00D62419"/>
    <w:rsid w:val="00D749D1"/>
    <w:rsid w:val="00D77870"/>
    <w:rsid w:val="00D80CCE"/>
    <w:rsid w:val="00D87D03"/>
    <w:rsid w:val="00D95C88"/>
    <w:rsid w:val="00D97B2E"/>
    <w:rsid w:val="00DB36FE"/>
    <w:rsid w:val="00DB3B1B"/>
    <w:rsid w:val="00DB533A"/>
    <w:rsid w:val="00DD66F2"/>
    <w:rsid w:val="00DE3FE0"/>
    <w:rsid w:val="00DE578A"/>
    <w:rsid w:val="00DF2583"/>
    <w:rsid w:val="00DF5450"/>
    <w:rsid w:val="00DF54D9"/>
    <w:rsid w:val="00E01A59"/>
    <w:rsid w:val="00E03CEE"/>
    <w:rsid w:val="00E046DD"/>
    <w:rsid w:val="00E0640A"/>
    <w:rsid w:val="00E10DC6"/>
    <w:rsid w:val="00E11F8E"/>
    <w:rsid w:val="00E21DE3"/>
    <w:rsid w:val="00E3731D"/>
    <w:rsid w:val="00E51469"/>
    <w:rsid w:val="00E63449"/>
    <w:rsid w:val="00E634E3"/>
    <w:rsid w:val="00E77F89"/>
    <w:rsid w:val="00E80E71"/>
    <w:rsid w:val="00E850D3"/>
    <w:rsid w:val="00E876B9"/>
    <w:rsid w:val="00EB458F"/>
    <w:rsid w:val="00EC0DFF"/>
    <w:rsid w:val="00EC237D"/>
    <w:rsid w:val="00EC4D0E"/>
    <w:rsid w:val="00ED072A"/>
    <w:rsid w:val="00EE4A1F"/>
    <w:rsid w:val="00EE4C2D"/>
    <w:rsid w:val="00EF1B5A"/>
    <w:rsid w:val="00EF24FB"/>
    <w:rsid w:val="00EF2CCA"/>
    <w:rsid w:val="00F0379C"/>
    <w:rsid w:val="00F03963"/>
    <w:rsid w:val="00F11068"/>
    <w:rsid w:val="00F1256D"/>
    <w:rsid w:val="00F13A4E"/>
    <w:rsid w:val="00F172BB"/>
    <w:rsid w:val="00F17B10"/>
    <w:rsid w:val="00F21BEF"/>
    <w:rsid w:val="00F21F05"/>
    <w:rsid w:val="00F432DA"/>
    <w:rsid w:val="00F44D1B"/>
    <w:rsid w:val="00F45A25"/>
    <w:rsid w:val="00F45F61"/>
    <w:rsid w:val="00F50F86"/>
    <w:rsid w:val="00F52AB0"/>
    <w:rsid w:val="00F53F91"/>
    <w:rsid w:val="00F61A72"/>
    <w:rsid w:val="00F62B67"/>
    <w:rsid w:val="00F66F13"/>
    <w:rsid w:val="00F74073"/>
    <w:rsid w:val="00F75603"/>
    <w:rsid w:val="00F845B4"/>
    <w:rsid w:val="00F8713B"/>
    <w:rsid w:val="00F93B9B"/>
    <w:rsid w:val="00F93F9E"/>
    <w:rsid w:val="00F9751C"/>
    <w:rsid w:val="00FA2CD7"/>
    <w:rsid w:val="00FB06ED"/>
    <w:rsid w:val="00FB44E8"/>
    <w:rsid w:val="00FC3165"/>
    <w:rsid w:val="00FC36AB"/>
    <w:rsid w:val="00FC7F66"/>
    <w:rsid w:val="00FE1CB6"/>
    <w:rsid w:val="00FE486B"/>
    <w:rsid w:val="00FE4F08"/>
    <w:rsid w:val="00FF2E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404CD11"/>
  <w15:docId w15:val="{FE79FF95-B6A3-4691-946A-CCF3A9D23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Standaard">
    <w:name w:val="Normal"/>
    <w:qFormat/>
    <w:rsid w:val="00EE4C2D"/>
    <w:pPr>
      <w:spacing w:line="240" w:lineRule="atLeast"/>
    </w:pPr>
    <w:rPr>
      <w:rFonts w:ascii="Verdana" w:hAnsi="Verdana"/>
      <w:sz w:val="18"/>
      <w:szCs w:val="24"/>
      <w:lang w:val="nl-NL" w:eastAsia="nl-NL"/>
    </w:rPr>
  </w:style>
  <w:style w:type="paragraph" w:styleId="Kop1">
    <w:name w:val="heading 1"/>
    <w:basedOn w:val="Standaard"/>
    <w:next w:val="Standaard"/>
    <w:link w:val="Kop1Char"/>
    <w:qFormat/>
    <w:rsid w:val="00023E9A"/>
    <w:pPr>
      <w:keepNext/>
      <w:spacing w:before="240" w:after="60"/>
      <w:outlineLvl w:val="0"/>
    </w:pPr>
    <w:rPr>
      <w:rFonts w:cs="Arial"/>
      <w:b/>
      <w:bCs/>
      <w:kern w:val="32"/>
      <w:sz w:val="32"/>
      <w:szCs w:val="32"/>
    </w:rPr>
  </w:style>
  <w:style w:type="paragraph" w:styleId="Kop2">
    <w:name w:val="heading 2"/>
    <w:basedOn w:val="Standaard"/>
    <w:next w:val="Standaard"/>
    <w:link w:val="Kop2Char"/>
    <w:qFormat/>
    <w:rsid w:val="00023E9A"/>
    <w:pPr>
      <w:keepNext/>
      <w:spacing w:before="240" w:after="60"/>
      <w:outlineLvl w:val="1"/>
    </w:pPr>
    <w:rPr>
      <w:rFonts w:cs="Arial"/>
      <w:b/>
      <w:bCs/>
      <w:i/>
      <w:iCs/>
      <w:sz w:val="28"/>
      <w:szCs w:val="28"/>
    </w:rPr>
  </w:style>
  <w:style w:type="paragraph" w:styleId="Kop3">
    <w:name w:val="heading 3"/>
    <w:basedOn w:val="Standaard"/>
    <w:next w:val="Standaard"/>
    <w:link w:val="Kop3Char"/>
    <w:qFormat/>
    <w:rsid w:val="00023E9A"/>
    <w:pPr>
      <w:keepNext/>
      <w:spacing w:before="240" w:after="60"/>
      <w:outlineLvl w:val="2"/>
    </w:pPr>
    <w:rPr>
      <w:rFonts w:cs="Arial"/>
      <w:b/>
      <w:bCs/>
      <w:sz w:val="26"/>
      <w:szCs w:val="26"/>
    </w:rPr>
  </w:style>
  <w:style w:type="paragraph" w:styleId="Kop4">
    <w:name w:val="heading 4"/>
    <w:basedOn w:val="Standaard"/>
    <w:next w:val="Standaard"/>
    <w:link w:val="Kop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023E9A"/>
    <w:pPr>
      <w:tabs>
        <w:tab w:val="center" w:pos="4536"/>
        <w:tab w:val="right" w:pos="9072"/>
      </w:tabs>
    </w:pPr>
  </w:style>
  <w:style w:type="paragraph" w:styleId="Voettekst">
    <w:name w:val="footer"/>
    <w:basedOn w:val="Standaard"/>
    <w:link w:val="VoettekstChar"/>
    <w:rsid w:val="00023E9A"/>
    <w:pPr>
      <w:tabs>
        <w:tab w:val="center" w:pos="4536"/>
        <w:tab w:val="right" w:pos="9072"/>
      </w:tabs>
    </w:pPr>
  </w:style>
  <w:style w:type="table" w:styleId="Tabelraster">
    <w:name w:val="Table Grid"/>
    <w:basedOn w:val="Standaardtabel"/>
    <w:uiPriority w:val="59"/>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rsid w:val="000B7FAB"/>
    <w:pPr>
      <w:spacing w:line="180" w:lineRule="exact"/>
    </w:pPr>
    <w:rPr>
      <w:noProof/>
      <w:sz w:val="13"/>
    </w:rPr>
  </w:style>
  <w:style w:type="paragraph" w:customStyle="1" w:styleId="Huisstijl-Kopje">
    <w:name w:val="Huisstijl-Kopje"/>
    <w:basedOn w:val="Huisstijl-Gegeven"/>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locked/>
    <w:rsid w:val="009D5D50"/>
    <w:rPr>
      <w:rFonts w:ascii="Verdana" w:hAnsi="Verdana" w:cs="Verdana"/>
      <w:noProof/>
      <w:sz w:val="13"/>
      <w:szCs w:val="13"/>
      <w:lang w:val="nl-NL" w:eastAsia="nl-NL" w:bidi="ar-SA"/>
    </w:rPr>
  </w:style>
  <w:style w:type="numbering" w:customStyle="1" w:styleId="Nummeringagenda">
    <w:name w:val="Nummering agenda"/>
    <w:basedOn w:val="Geenlijst"/>
    <w:rsid w:val="00B11519"/>
    <w:pPr>
      <w:numPr>
        <w:numId w:val="16"/>
      </w:numPr>
    </w:pPr>
  </w:style>
  <w:style w:type="paragraph" w:customStyle="1" w:styleId="Normal0">
    <w:name w:val="Normal_0"/>
    <w:qFormat/>
    <w:rPr>
      <w:sz w:val="24"/>
      <w:szCs w:val="24"/>
    </w:rPr>
  </w:style>
  <w:style w:type="character" w:customStyle="1" w:styleId="DefaultParagraphFont0">
    <w:name w:val="Default Paragraph Font_0"/>
    <w:semiHidden/>
  </w:style>
  <w:style w:type="table" w:customStyle="1" w:styleId="TableNormal0">
    <w:name w:val="Table Normal_0"/>
    <w:semiHidden/>
    <w:tblPr>
      <w:tblInd w:w="0" w:type="dxa"/>
      <w:tblCellMar>
        <w:top w:w="0" w:type="dxa"/>
        <w:left w:w="108" w:type="dxa"/>
        <w:bottom w:w="0" w:type="dxa"/>
        <w:right w:w="108" w:type="dxa"/>
      </w:tblCellMar>
    </w:tblPr>
  </w:style>
  <w:style w:type="numbering" w:customStyle="1" w:styleId="NoList0">
    <w:name w:val="No List_0"/>
    <w:semiHidden/>
  </w:style>
  <w:style w:type="character" w:customStyle="1" w:styleId="KoptekstChar">
    <w:name w:val="Koptekst Char"/>
    <w:basedOn w:val="Standaardalinea-lettertype"/>
    <w:link w:val="Koptekst"/>
    <w:rsid w:val="00841CD9"/>
    <w:rPr>
      <w:rFonts w:ascii="Verdana" w:eastAsia="Times New Roman" w:hAnsi="Verdana" w:cs="Times New Roman"/>
      <w:sz w:val="18"/>
      <w:szCs w:val="24"/>
      <w:lang w:val="nl-NL" w:eastAsia="nl-NL"/>
    </w:rPr>
  </w:style>
  <w:style w:type="character" w:customStyle="1" w:styleId="Kop1Char">
    <w:name w:val="Kop 1 Char"/>
    <w:basedOn w:val="Standaardalinea-lettertype"/>
    <w:link w:val="Kop1"/>
    <w:rsid w:val="00841CD9"/>
    <w:rPr>
      <w:rFonts w:ascii="Verdana" w:eastAsia="Times New Roman" w:hAnsi="Verdana" w:cs="Arial"/>
      <w:b/>
      <w:bCs/>
      <w:kern w:val="32"/>
      <w:sz w:val="32"/>
      <w:szCs w:val="32"/>
      <w:lang w:val="nl-NL" w:eastAsia="nl-NL"/>
    </w:rPr>
  </w:style>
  <w:style w:type="character" w:customStyle="1" w:styleId="Kop2Char">
    <w:name w:val="Kop 2 Char"/>
    <w:basedOn w:val="Standaardalinea-lettertype"/>
    <w:link w:val="Kop2"/>
    <w:rsid w:val="00841CD9"/>
    <w:rPr>
      <w:rFonts w:ascii="Verdana" w:eastAsia="Times New Roman" w:hAnsi="Verdana" w:cs="Arial"/>
      <w:b/>
      <w:bCs/>
      <w:i/>
      <w:iCs/>
      <w:sz w:val="28"/>
      <w:szCs w:val="28"/>
      <w:lang w:val="nl-NL" w:eastAsia="nl-NL"/>
    </w:rPr>
  </w:style>
  <w:style w:type="character" w:customStyle="1" w:styleId="Kop3Char">
    <w:name w:val="Kop 3 Char"/>
    <w:basedOn w:val="Standaardalinea-lettertype"/>
    <w:link w:val="Kop3"/>
    <w:rsid w:val="00841CD9"/>
    <w:rPr>
      <w:rFonts w:ascii="Verdana" w:eastAsia="Times New Roman" w:hAnsi="Verdana" w:cs="Arial"/>
      <w:b/>
      <w:bCs/>
      <w:sz w:val="26"/>
      <w:szCs w:val="26"/>
      <w:lang w:val="nl-NL" w:eastAsia="nl-NL"/>
    </w:rPr>
  </w:style>
  <w:style w:type="character" w:customStyle="1" w:styleId="Kop4Char">
    <w:name w:val="Kop 4 Char"/>
    <w:basedOn w:val="Standaardalinea-lettertype"/>
    <w:link w:val="Kop4"/>
    <w:uiPriority w:val="9"/>
    <w:rsid w:val="00841CD9"/>
    <w:rPr>
      <w:rFonts w:asciiTheme="majorHAnsi" w:eastAsiaTheme="majorEastAsia" w:hAnsiTheme="majorHAnsi" w:cstheme="majorBidi"/>
      <w:b/>
      <w:bCs/>
      <w:i/>
      <w:iCs/>
      <w:color w:val="4F81BD" w:themeColor="accent1"/>
    </w:rPr>
  </w:style>
  <w:style w:type="paragraph" w:styleId="Standaardinspringing">
    <w:name w:val="Normal Indent"/>
    <w:basedOn w:val="Standaard"/>
    <w:uiPriority w:val="99"/>
    <w:unhideWhenUsed/>
    <w:rsid w:val="00841CD9"/>
    <w:pPr>
      <w:ind w:left="720"/>
    </w:pPr>
  </w:style>
  <w:style w:type="paragraph" w:styleId="Ondertitel">
    <w:name w:val="Subtitle"/>
    <w:basedOn w:val="Standaard"/>
    <w:next w:val="Standaard"/>
    <w:link w:val="OndertitelChar"/>
    <w:uiPriority w:val="11"/>
    <w:qFormat/>
    <w:rsid w:val="00841CD9"/>
    <w:pPr>
      <w:numPr>
        <w:ilvl w:val="1"/>
      </w:numPr>
      <w:ind w:left="86"/>
    </w:pPr>
    <w:rPr>
      <w:rFonts w:asciiTheme="majorHAnsi" w:eastAsiaTheme="majorEastAsia" w:hAnsiTheme="majorHAnsi" w:cstheme="majorBidi"/>
      <w:i/>
      <w:iCs/>
      <w:color w:val="4F81BD" w:themeColor="accent1"/>
      <w:spacing w:val="15"/>
      <w:sz w:val="24"/>
    </w:rPr>
  </w:style>
  <w:style w:type="character" w:customStyle="1" w:styleId="OndertitelChar">
    <w:name w:val="Ondertitel Char"/>
    <w:basedOn w:val="Standaardalinea-lettertype"/>
    <w:link w:val="Ondertitel"/>
    <w:uiPriority w:val="11"/>
    <w:rsid w:val="00841CD9"/>
    <w:rPr>
      <w:rFonts w:asciiTheme="majorHAnsi" w:eastAsiaTheme="majorEastAsia" w:hAnsiTheme="majorHAnsi" w:cstheme="majorBidi"/>
      <w:i/>
      <w:iCs/>
      <w:color w:val="4F81BD" w:themeColor="accent1"/>
      <w:spacing w:val="15"/>
      <w:sz w:val="24"/>
      <w:szCs w:val="24"/>
    </w:rPr>
  </w:style>
  <w:style w:type="paragraph" w:styleId="Titel">
    <w:name w:val="Title"/>
    <w:basedOn w:val="Standaard"/>
    <w:next w:val="Standaard"/>
    <w:link w:val="Titel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Nadruk">
    <w:name w:val="Emphasis"/>
    <w:basedOn w:val="Standaardalinea-lettertype"/>
    <w:uiPriority w:val="20"/>
    <w:qFormat/>
    <w:rsid w:val="00D1197D"/>
    <w:rPr>
      <w:i/>
      <w:iCs/>
    </w:rPr>
  </w:style>
  <w:style w:type="character" w:customStyle="1" w:styleId="VoettekstChar">
    <w:name w:val="Voettekst Char"/>
    <w:basedOn w:val="Standaardalinea-lettertype"/>
    <w:link w:val="Voettekst"/>
    <w:rsid w:val="00DE555F"/>
    <w:rPr>
      <w:rFonts w:ascii="Verdana" w:eastAsia="Times New Roman" w:hAnsi="Verdana" w:cs="Times New Roman"/>
      <w:sz w:val="18"/>
      <w:szCs w:val="24"/>
      <w:lang w:val="nl-NL" w:eastAsia="nl-NL"/>
    </w:rPr>
  </w:style>
  <w:style w:type="paragraph" w:styleId="Ballontekst">
    <w:name w:val="Balloon Text"/>
    <w:basedOn w:val="Standaard"/>
    <w:link w:val="BallontekstChar"/>
    <w:uiPriority w:val="99"/>
    <w:semiHidden/>
    <w:unhideWhenUsed/>
    <w:rsid w:val="009C7324"/>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9C7324"/>
    <w:rPr>
      <w:rFonts w:ascii="Segoe UI" w:eastAsia="Times New Roman" w:hAnsi="Segoe UI" w:cs="Segoe UI"/>
      <w:sz w:val="18"/>
      <w:szCs w:val="18"/>
      <w:lang w:val="nl-NL" w:eastAsia="nl-NL"/>
    </w:rPr>
  </w:style>
  <w:style w:type="paragraph" w:styleId="Lijstalinea">
    <w:name w:val="List Paragraph"/>
    <w:basedOn w:val="Standaard"/>
    <w:uiPriority w:val="34"/>
    <w:qFormat/>
    <w:rsid w:val="00CE47A0"/>
    <w:pPr>
      <w:spacing w:after="160" w:line="259" w:lineRule="auto"/>
      <w:ind w:left="720"/>
      <w:contextualSpacing/>
    </w:pPr>
    <w:rPr>
      <w:rFonts w:asciiTheme="minorHAnsi" w:eastAsiaTheme="minorHAnsi" w:hAnsiTheme="minorHAnsi" w:cstheme="minorBidi"/>
      <w:sz w:val="22"/>
      <w:szCs w:val="22"/>
      <w:lang w:eastAsia="en-US"/>
    </w:rPr>
  </w:style>
  <w:style w:type="character" w:styleId="Verwijzingopmerking">
    <w:name w:val="annotation reference"/>
    <w:basedOn w:val="Standaardalinea-lettertype"/>
    <w:semiHidden/>
    <w:unhideWhenUsed/>
    <w:rsid w:val="00CE47A0"/>
    <w:rPr>
      <w:sz w:val="16"/>
      <w:szCs w:val="16"/>
    </w:rPr>
  </w:style>
  <w:style w:type="paragraph" w:styleId="Tekstopmerking">
    <w:name w:val="annotation text"/>
    <w:basedOn w:val="Standaard"/>
    <w:link w:val="TekstopmerkingChar"/>
    <w:semiHidden/>
    <w:unhideWhenUsed/>
    <w:rsid w:val="00CE47A0"/>
    <w:pPr>
      <w:spacing w:line="240" w:lineRule="auto"/>
    </w:pPr>
    <w:rPr>
      <w:sz w:val="20"/>
      <w:szCs w:val="20"/>
    </w:rPr>
  </w:style>
  <w:style w:type="character" w:customStyle="1" w:styleId="TekstopmerkingChar">
    <w:name w:val="Tekst opmerking Char"/>
    <w:basedOn w:val="Standaardalinea-lettertype"/>
    <w:link w:val="Tekstopmerking"/>
    <w:semiHidden/>
    <w:rsid w:val="00CE47A0"/>
    <w:rPr>
      <w:rFonts w:ascii="Verdana" w:hAnsi="Verdana"/>
      <w:lang w:val="nl-NL" w:eastAsia="nl-NL"/>
    </w:rPr>
  </w:style>
  <w:style w:type="paragraph" w:styleId="Onderwerpvanopmerking">
    <w:name w:val="annotation subject"/>
    <w:basedOn w:val="Tekstopmerking"/>
    <w:next w:val="Tekstopmerking"/>
    <w:link w:val="OnderwerpvanopmerkingChar"/>
    <w:semiHidden/>
    <w:unhideWhenUsed/>
    <w:rsid w:val="00CE47A0"/>
    <w:rPr>
      <w:b/>
      <w:bCs/>
    </w:rPr>
  </w:style>
  <w:style w:type="character" w:customStyle="1" w:styleId="OnderwerpvanopmerkingChar">
    <w:name w:val="Onderwerp van opmerking Char"/>
    <w:basedOn w:val="TekstopmerkingChar"/>
    <w:link w:val="Onderwerpvanopmerking"/>
    <w:semiHidden/>
    <w:rsid w:val="00CE47A0"/>
    <w:rPr>
      <w:rFonts w:ascii="Verdana" w:hAnsi="Verdana"/>
      <w:b/>
      <w:bCs/>
      <w:lang w:val="nl-NL" w:eastAsia="nl-NL"/>
    </w:rPr>
  </w:style>
  <w:style w:type="paragraph" w:customStyle="1" w:styleId="Kopzondernummering">
    <w:name w:val="Kop zonder nummering"/>
    <w:basedOn w:val="Standaard"/>
    <w:next w:val="Standaard"/>
    <w:rsid w:val="00CE47A0"/>
    <w:pPr>
      <w:spacing w:after="700" w:line="300" w:lineRule="atLeast"/>
      <w:contextualSpacing/>
    </w:pPr>
    <w:rPr>
      <w:sz w:val="24"/>
    </w:rPr>
  </w:style>
  <w:style w:type="table" w:customStyle="1" w:styleId="Tabelraster1">
    <w:name w:val="Tabelraster1"/>
    <w:basedOn w:val="Standaardtabel"/>
    <w:next w:val="Tabelraster"/>
    <w:uiPriority w:val="39"/>
    <w:rsid w:val="00C403DE"/>
    <w:rPr>
      <w:rFonts w:ascii="Calibri" w:eastAsia="Calibri" w:hAnsi="Calibri"/>
      <w:sz w:val="22"/>
      <w:szCs w:val="22"/>
      <w:lang w:val="nl-N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581</Words>
  <Characters>6501</Characters>
  <Application>Microsoft Office Word</Application>
  <DocSecurity>0</DocSecurity>
  <Lines>54</Lines>
  <Paragraphs>14</Paragraphs>
  <ScaleCrop>false</ScaleCrop>
  <HeadingPairs>
    <vt:vector size="2" baseType="variant">
      <vt:variant>
        <vt:lpstr>Titel</vt:lpstr>
      </vt:variant>
      <vt:variant>
        <vt:i4>1</vt:i4>
      </vt:variant>
    </vt:vector>
  </HeadingPairs>
  <TitlesOfParts>
    <vt:vector size="1" baseType="lpstr">
      <vt:lpstr>-</vt:lpstr>
    </vt:vector>
  </TitlesOfParts>
  <Company>Capgemini Nederland B.V. / D76</Company>
  <LinksUpToDate>false</LinksUpToDate>
  <CharactersWithSpaces>7068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c:creator>
  <cp:lastModifiedBy>Beemster, T. (Teun)</cp:lastModifiedBy>
  <cp:revision>5</cp:revision>
  <cp:lastPrinted>2008-07-25T16:17:00Z</cp:lastPrinted>
  <dcterms:created xsi:type="dcterms:W3CDTF">2021-12-30T09:30:00Z</dcterms:created>
  <dcterms:modified xsi:type="dcterms:W3CDTF">2022-10-06T08:04:00Z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bde8109-f994-4a60-a1d3-5c95e2ff3620_Enabled">
    <vt:lpwstr>true</vt:lpwstr>
  </property>
  <property fmtid="{D5CDD505-2E9C-101B-9397-08002B2CF9AE}" pid="3" name="MSIP_Label_4bde8109-f994-4a60-a1d3-5c95e2ff3620_SetDate">
    <vt:lpwstr>2022-09-15T08:21:21Z</vt:lpwstr>
  </property>
  <property fmtid="{D5CDD505-2E9C-101B-9397-08002B2CF9AE}" pid="4" name="MSIP_Label_4bde8109-f994-4a60-a1d3-5c95e2ff3620_Method">
    <vt:lpwstr>Privileged</vt:lpwstr>
  </property>
  <property fmtid="{D5CDD505-2E9C-101B-9397-08002B2CF9AE}" pid="5" name="MSIP_Label_4bde8109-f994-4a60-a1d3-5c95e2ff3620_Name">
    <vt:lpwstr>FLPubliek</vt:lpwstr>
  </property>
  <property fmtid="{D5CDD505-2E9C-101B-9397-08002B2CF9AE}" pid="6" name="MSIP_Label_4bde8109-f994-4a60-a1d3-5c95e2ff3620_SiteId">
    <vt:lpwstr>1321633e-f6b9-44e2-a44f-59b9d264ecb7</vt:lpwstr>
  </property>
  <property fmtid="{D5CDD505-2E9C-101B-9397-08002B2CF9AE}" pid="7" name="MSIP_Label_4bde8109-f994-4a60-a1d3-5c95e2ff3620_ActionId">
    <vt:lpwstr>c09e5dca-b85c-4be4-8d99-178185e16964</vt:lpwstr>
  </property>
  <property fmtid="{D5CDD505-2E9C-101B-9397-08002B2CF9AE}" pid="8" name="MSIP_Label_4bde8109-f994-4a60-a1d3-5c95e2ff3620_ContentBits">
    <vt:lpwstr>0</vt:lpwstr>
  </property>
</Properties>
</file>